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2BF8C8" w14:textId="4AB1393E" w:rsidR="00572DD3" w:rsidRPr="00025C8E" w:rsidRDefault="00A74BDE" w:rsidP="00025C8E">
      <w:pPr>
        <w:tabs>
          <w:tab w:val="left" w:pos="7530"/>
          <w:tab w:val="right" w:pos="9049"/>
        </w:tabs>
        <w:jc w:val="center"/>
        <w:rPr>
          <w:rFonts w:ascii="Arial Narrow" w:hAnsi="Arial Narrow" w:cs="Calibri Light"/>
          <w:b/>
          <w:bCs/>
          <w:sz w:val="28"/>
          <w:szCs w:val="28"/>
        </w:rPr>
      </w:pPr>
      <w:bookmarkStart w:id="0" w:name="_Hlk182907838"/>
      <w:r w:rsidRPr="00025C8E">
        <w:rPr>
          <w:rFonts w:ascii="Arial Narrow" w:hAnsi="Arial Narrow" w:cs="Calibri Light"/>
          <w:b/>
          <w:bCs/>
          <w:sz w:val="28"/>
          <w:szCs w:val="28"/>
        </w:rPr>
        <w:t>FORMULARZ OFERTOWY</w:t>
      </w:r>
    </w:p>
    <w:p w14:paraId="65EBE273" w14:textId="77777777" w:rsidR="00A74BDE" w:rsidRPr="00B84816" w:rsidRDefault="00A74BDE" w:rsidP="00572DD3">
      <w:pPr>
        <w:tabs>
          <w:tab w:val="left" w:pos="7530"/>
          <w:tab w:val="right" w:pos="9049"/>
        </w:tabs>
        <w:jc w:val="center"/>
        <w:rPr>
          <w:rFonts w:ascii="Arial Narrow" w:hAnsi="Arial Narrow" w:cs="Calibri Light"/>
          <w:sz w:val="22"/>
          <w:szCs w:val="22"/>
        </w:rPr>
      </w:pPr>
    </w:p>
    <w:tbl>
      <w:tblPr>
        <w:tblW w:w="0" w:type="auto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1"/>
      </w:tblGrid>
      <w:tr w:rsidR="00A74BDE" w:rsidRPr="00B84816" w14:paraId="68FC0455" w14:textId="77777777" w:rsidTr="00180954">
        <w:trPr>
          <w:trHeight w:val="1259"/>
        </w:trPr>
        <w:tc>
          <w:tcPr>
            <w:tcW w:w="5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4A5CB5C" w14:textId="77777777" w:rsidR="00A74BDE" w:rsidRPr="00B84816" w:rsidRDefault="00A74BDE" w:rsidP="00045792">
            <w:pPr>
              <w:snapToGrid w:val="0"/>
              <w:rPr>
                <w:rFonts w:ascii="Arial Narrow" w:hAnsi="Arial Narrow" w:cs="Calibri Light"/>
                <w:i/>
                <w:sz w:val="22"/>
                <w:szCs w:val="22"/>
              </w:rPr>
            </w:pPr>
            <w:bookmarkStart w:id="1" w:name="_Hlk88458444"/>
          </w:p>
          <w:p w14:paraId="377753F3" w14:textId="77777777" w:rsidR="00A74BDE" w:rsidRPr="00B84816" w:rsidRDefault="00A74BDE" w:rsidP="00045792">
            <w:pPr>
              <w:jc w:val="center"/>
              <w:rPr>
                <w:rFonts w:ascii="Arial Narrow" w:hAnsi="Arial Narrow" w:cs="Calibri Light"/>
                <w:i/>
                <w:sz w:val="22"/>
                <w:szCs w:val="22"/>
              </w:rPr>
            </w:pPr>
          </w:p>
          <w:p w14:paraId="77DC6EB6" w14:textId="77777777" w:rsidR="00A74BDE" w:rsidRDefault="00A74BDE" w:rsidP="00045792">
            <w:pPr>
              <w:jc w:val="center"/>
              <w:rPr>
                <w:rFonts w:ascii="Arial Narrow" w:hAnsi="Arial Narrow" w:cs="Calibri Light"/>
                <w:i/>
                <w:sz w:val="22"/>
                <w:szCs w:val="22"/>
              </w:rPr>
            </w:pPr>
          </w:p>
          <w:p w14:paraId="393E53B2" w14:textId="77777777" w:rsidR="00A74BDE" w:rsidRDefault="00A74BDE" w:rsidP="00045792">
            <w:pPr>
              <w:jc w:val="center"/>
              <w:rPr>
                <w:rFonts w:ascii="Arial Narrow" w:hAnsi="Arial Narrow" w:cs="Calibri Light"/>
                <w:i/>
                <w:sz w:val="22"/>
                <w:szCs w:val="22"/>
              </w:rPr>
            </w:pPr>
          </w:p>
          <w:p w14:paraId="7F7AACF2" w14:textId="77777777" w:rsidR="00A74BDE" w:rsidRPr="00B84816" w:rsidRDefault="00A74BDE" w:rsidP="00A74BDE">
            <w:pPr>
              <w:rPr>
                <w:rFonts w:ascii="Arial Narrow" w:hAnsi="Arial Narrow" w:cs="Calibri Light"/>
                <w:i/>
                <w:sz w:val="22"/>
                <w:szCs w:val="22"/>
              </w:rPr>
            </w:pPr>
          </w:p>
          <w:p w14:paraId="5E90295C" w14:textId="77777777" w:rsidR="00A74BDE" w:rsidRPr="00B84816" w:rsidRDefault="00A74BDE" w:rsidP="00045792">
            <w:pPr>
              <w:jc w:val="center"/>
              <w:rPr>
                <w:rFonts w:ascii="Arial Narrow" w:hAnsi="Arial Narrow" w:cs="Calibri Light"/>
                <w:sz w:val="22"/>
                <w:szCs w:val="22"/>
              </w:rPr>
            </w:pPr>
            <w:r w:rsidRPr="00B84816">
              <w:rPr>
                <w:rFonts w:ascii="Arial Narrow" w:hAnsi="Arial Narrow" w:cs="Calibri Light"/>
                <w:i/>
                <w:sz w:val="22"/>
                <w:szCs w:val="22"/>
              </w:rPr>
              <w:t>…………………………………</w:t>
            </w:r>
          </w:p>
          <w:p w14:paraId="40A76596" w14:textId="2049BA20" w:rsidR="00A74BDE" w:rsidRPr="00A74BDE" w:rsidRDefault="00A74BDE" w:rsidP="00A74BDE">
            <w:pPr>
              <w:jc w:val="center"/>
              <w:rPr>
                <w:rFonts w:ascii="Arial Narrow" w:hAnsi="Arial Narrow" w:cs="Calibri Light"/>
                <w:sz w:val="22"/>
                <w:szCs w:val="22"/>
              </w:rPr>
            </w:pPr>
            <w:r w:rsidRPr="00B84816">
              <w:rPr>
                <w:rFonts w:ascii="Arial Narrow" w:hAnsi="Arial Narrow" w:cs="Calibri Light"/>
                <w:i/>
                <w:sz w:val="22"/>
                <w:szCs w:val="22"/>
              </w:rPr>
              <w:t>(nazwa Wykonawcy/Wykonawców)</w:t>
            </w:r>
          </w:p>
          <w:p w14:paraId="70F1028E" w14:textId="77777777" w:rsidR="00A74BDE" w:rsidRPr="00B84816" w:rsidRDefault="00A74BDE" w:rsidP="00045792">
            <w:pPr>
              <w:ind w:right="-177"/>
              <w:jc w:val="center"/>
              <w:rPr>
                <w:rFonts w:ascii="Arial Narrow" w:hAnsi="Arial Narrow" w:cs="Calibri Light"/>
                <w:sz w:val="22"/>
                <w:szCs w:val="22"/>
              </w:rPr>
            </w:pPr>
          </w:p>
        </w:tc>
      </w:tr>
    </w:tbl>
    <w:bookmarkEnd w:id="1"/>
    <w:p w14:paraId="273F2FBC" w14:textId="03AD5A30" w:rsidR="00572DD3" w:rsidRPr="00025C8E" w:rsidRDefault="00025C8E" w:rsidP="00025C8E">
      <w:pPr>
        <w:pStyle w:val="Zwykytekst2"/>
        <w:tabs>
          <w:tab w:val="left" w:leader="dot" w:pos="9360"/>
        </w:tabs>
        <w:spacing w:before="120" w:after="120"/>
        <w:ind w:left="5579" w:right="23"/>
        <w:contextualSpacing/>
        <w:rPr>
          <w:rFonts w:ascii="Arial Narrow" w:hAnsi="Arial Narrow" w:cs="Calibri Light"/>
          <w:sz w:val="24"/>
          <w:szCs w:val="24"/>
        </w:rPr>
      </w:pPr>
      <w:r w:rsidRPr="00025C8E">
        <w:rPr>
          <w:rFonts w:ascii="Arial Narrow" w:hAnsi="Arial Narrow" w:cs="Calibri Light"/>
          <w:b/>
          <w:bCs/>
          <w:sz w:val="24"/>
          <w:szCs w:val="24"/>
        </w:rPr>
        <w:t>ZAMAWIAJĄCY</w:t>
      </w:r>
      <w:r>
        <w:rPr>
          <w:rFonts w:ascii="Arial Narrow" w:hAnsi="Arial Narrow" w:cs="Calibri Light"/>
          <w:b/>
          <w:bCs/>
          <w:sz w:val="24"/>
          <w:szCs w:val="24"/>
        </w:rPr>
        <w:t>:</w:t>
      </w:r>
    </w:p>
    <w:p w14:paraId="3E1706A1" w14:textId="5B793D8B" w:rsidR="00572DD3" w:rsidRPr="00025C8E" w:rsidRDefault="00A74BDE" w:rsidP="00A74BDE">
      <w:pPr>
        <w:pStyle w:val="Nagwek20"/>
        <w:ind w:firstLine="5245"/>
        <w:jc w:val="left"/>
        <w:rPr>
          <w:rFonts w:ascii="Arial Narrow" w:hAnsi="Arial Narrow" w:cs="Calibri Light"/>
          <w:b/>
          <w:bCs/>
          <w:sz w:val="24"/>
          <w:szCs w:val="24"/>
        </w:rPr>
      </w:pPr>
      <w:r w:rsidRPr="00025C8E">
        <w:rPr>
          <w:rFonts w:ascii="Arial Narrow" w:hAnsi="Arial Narrow" w:cs="Calibri Light"/>
          <w:sz w:val="24"/>
          <w:szCs w:val="24"/>
        </w:rPr>
        <w:tab/>
      </w:r>
      <w:r w:rsidRPr="00025C8E">
        <w:rPr>
          <w:rFonts w:ascii="Arial Narrow" w:hAnsi="Arial Narrow" w:cs="Calibri Light"/>
          <w:sz w:val="24"/>
          <w:szCs w:val="24"/>
        </w:rPr>
        <w:tab/>
      </w:r>
      <w:r w:rsidRPr="00025C8E">
        <w:rPr>
          <w:rFonts w:ascii="Arial Narrow" w:hAnsi="Arial Narrow" w:cs="Calibri Light"/>
          <w:b/>
          <w:bCs/>
          <w:sz w:val="24"/>
          <w:szCs w:val="24"/>
        </w:rPr>
        <w:t>GMINA STARA BŁOTNICA</w:t>
      </w:r>
    </w:p>
    <w:p w14:paraId="14662555" w14:textId="00ACFC22" w:rsidR="00572DD3" w:rsidRPr="00025C8E" w:rsidRDefault="00A74BDE" w:rsidP="00A74BDE">
      <w:pPr>
        <w:ind w:left="5664" w:firstLine="708"/>
        <w:rPr>
          <w:rFonts w:ascii="Arial Narrow" w:hAnsi="Arial Narrow" w:cs="Calibri Light"/>
        </w:rPr>
      </w:pPr>
      <w:r w:rsidRPr="00025C8E">
        <w:rPr>
          <w:rFonts w:ascii="Arial Narrow" w:hAnsi="Arial Narrow" w:cs="Calibri Light"/>
        </w:rPr>
        <w:t>Stara Błotnica 46</w:t>
      </w:r>
    </w:p>
    <w:p w14:paraId="2DB2F55D" w14:textId="34C85EBC" w:rsidR="00572DD3" w:rsidRPr="00025C8E" w:rsidRDefault="00A74BDE" w:rsidP="00A74BDE">
      <w:pPr>
        <w:spacing w:after="240"/>
        <w:ind w:left="1128" w:firstLine="5245"/>
        <w:rPr>
          <w:rFonts w:ascii="Arial Narrow" w:hAnsi="Arial Narrow" w:cs="Calibri Light"/>
        </w:rPr>
      </w:pPr>
      <w:r w:rsidRPr="00025C8E">
        <w:rPr>
          <w:rFonts w:ascii="Arial Narrow" w:hAnsi="Arial Narrow" w:cs="Calibri Light"/>
          <w:u w:val="single"/>
        </w:rPr>
        <w:t>26-806 Stara Błotnica</w:t>
      </w:r>
    </w:p>
    <w:p w14:paraId="457BAF33" w14:textId="77777777" w:rsidR="00572DD3" w:rsidRPr="00025C8E" w:rsidRDefault="00572DD3" w:rsidP="00572DD3">
      <w:pPr>
        <w:pStyle w:val="Zwykytekst1"/>
        <w:tabs>
          <w:tab w:val="left" w:leader="dot" w:pos="9360"/>
        </w:tabs>
        <w:spacing w:before="120" w:after="120"/>
        <w:jc w:val="both"/>
        <w:rPr>
          <w:rFonts w:ascii="Arial Narrow" w:hAnsi="Arial Narrow" w:cs="Calibri Light"/>
          <w:sz w:val="22"/>
          <w:szCs w:val="22"/>
        </w:rPr>
      </w:pPr>
      <w:r w:rsidRPr="00025C8E">
        <w:rPr>
          <w:rFonts w:ascii="Arial Narrow" w:hAnsi="Arial Narrow" w:cs="Calibri Light"/>
          <w:sz w:val="22"/>
          <w:szCs w:val="22"/>
        </w:rPr>
        <w:t xml:space="preserve">Nawiązując do ogłoszenia o zamówieniu w postępowaniu o udzielenie zamówienia publicznego na zadanie pn.: </w:t>
      </w:r>
      <w:bookmarkStart w:id="2" w:name="_Hlk88462245"/>
    </w:p>
    <w:p w14:paraId="1BC549F5" w14:textId="2A787F2D" w:rsidR="00025C8E" w:rsidRPr="00025C8E" w:rsidRDefault="00572DD3" w:rsidP="00025C8E">
      <w:pPr>
        <w:jc w:val="center"/>
        <w:rPr>
          <w:rFonts w:ascii="Arial Narrow" w:eastAsia="Arial Narrow" w:hAnsi="Arial Narrow" w:cs="Calibri Light"/>
          <w:b/>
          <w:bCs/>
          <w:lang w:eastAsia="pl-PL"/>
        </w:rPr>
      </w:pPr>
      <w:r w:rsidRPr="00025C8E">
        <w:rPr>
          <w:rFonts w:ascii="Arial Narrow" w:hAnsi="Arial Narrow" w:cs="Calibri Light"/>
          <w:b/>
          <w:bCs/>
          <w:iCs/>
          <w:kern w:val="2"/>
          <w:lang w:eastAsia="ar-SA"/>
        </w:rPr>
        <w:t>„</w:t>
      </w:r>
      <w:r w:rsidRPr="00025C8E">
        <w:rPr>
          <w:rFonts w:ascii="Arial Narrow" w:eastAsia="Arial Narrow" w:hAnsi="Arial Narrow" w:cs="Calibri Light"/>
          <w:b/>
          <w:bCs/>
          <w:lang w:eastAsia="pl-PL"/>
        </w:rPr>
        <w:t xml:space="preserve">Odbiór, transport i zagospodarowanie odpadów komunalnych z terenu Gminy </w:t>
      </w:r>
      <w:r w:rsidR="00A74BDE" w:rsidRPr="00025C8E">
        <w:rPr>
          <w:rFonts w:ascii="Arial Narrow" w:eastAsia="Arial Narrow" w:hAnsi="Arial Narrow" w:cs="Calibri Light"/>
          <w:b/>
          <w:bCs/>
          <w:lang w:eastAsia="pl-PL"/>
        </w:rPr>
        <w:t xml:space="preserve">Stara Błotnica </w:t>
      </w:r>
      <w:r w:rsidR="00A74BDE" w:rsidRPr="00025C8E">
        <w:rPr>
          <w:rFonts w:ascii="Arial Narrow" w:eastAsia="Arial Narrow" w:hAnsi="Arial Narrow" w:cs="Calibri Light"/>
          <w:b/>
          <w:bCs/>
          <w:lang w:eastAsia="pl-PL"/>
        </w:rPr>
        <w:br/>
        <w:t>oraz zorganizowanie i prowadzenie PSZOK w 2025 r.</w:t>
      </w:r>
      <w:r w:rsidRPr="00025C8E">
        <w:rPr>
          <w:rFonts w:ascii="Arial Narrow" w:eastAsia="Arial Narrow" w:hAnsi="Arial Narrow" w:cs="Calibri Light"/>
          <w:b/>
          <w:bCs/>
          <w:lang w:eastAsia="pl-PL"/>
        </w:rPr>
        <w:t>”</w:t>
      </w:r>
      <w:bookmarkEnd w:id="2"/>
    </w:p>
    <w:p w14:paraId="404354B5" w14:textId="77777777" w:rsidR="00025C8E" w:rsidRDefault="00025C8E" w:rsidP="00025C8E">
      <w:pPr>
        <w:rPr>
          <w:rFonts w:ascii="Arial Narrow" w:eastAsia="Arial Narrow" w:hAnsi="Arial Narrow" w:cs="Calibri Light"/>
          <w:b/>
          <w:bCs/>
          <w:sz w:val="22"/>
          <w:szCs w:val="22"/>
          <w:lang w:eastAsia="pl-PL"/>
        </w:rPr>
      </w:pPr>
    </w:p>
    <w:p w14:paraId="32AA8684" w14:textId="7AB3013C" w:rsidR="00572DD3" w:rsidRPr="00025C8E" w:rsidRDefault="00025C8E" w:rsidP="00025C8E">
      <w:pPr>
        <w:spacing w:after="120"/>
        <w:rPr>
          <w:rFonts w:ascii="Arial Narrow" w:hAnsi="Arial Narrow" w:cs="Calibri Light"/>
          <w:b/>
          <w:spacing w:val="-2"/>
        </w:rPr>
      </w:pPr>
      <w:r w:rsidRPr="00025C8E">
        <w:rPr>
          <w:rFonts w:ascii="Arial Narrow" w:hAnsi="Arial Narrow" w:cs="Calibri Light"/>
          <w:b/>
        </w:rPr>
        <w:t>DANE DOTYCZĄCE WYKONAWCY</w:t>
      </w:r>
      <w:r w:rsidRPr="00025C8E">
        <w:rPr>
          <w:rStyle w:val="Odwoanieprzypisudolnego"/>
          <w:rFonts w:ascii="Arial Narrow" w:hAnsi="Arial Narrow" w:cs="Calibri Light"/>
          <w:b/>
        </w:rPr>
        <w:footnoteReference w:id="1"/>
      </w:r>
      <w:r w:rsidRPr="00025C8E">
        <w:rPr>
          <w:rFonts w:ascii="Arial Narrow" w:hAnsi="Arial Narrow" w:cs="Calibri Light"/>
          <w:b/>
        </w:rPr>
        <w:t>:</w:t>
      </w:r>
    </w:p>
    <w:tbl>
      <w:tblPr>
        <w:tblW w:w="9523" w:type="dxa"/>
        <w:tblInd w:w="-90" w:type="dxa"/>
        <w:tblCellMar>
          <w:left w:w="5" w:type="dxa"/>
          <w:right w:w="0" w:type="dxa"/>
        </w:tblCellMar>
        <w:tblLook w:val="0000" w:firstRow="0" w:lastRow="0" w:firstColumn="0" w:lastColumn="0" w:noHBand="0" w:noVBand="0"/>
      </w:tblPr>
      <w:tblGrid>
        <w:gridCol w:w="2065"/>
        <w:gridCol w:w="2838"/>
        <w:gridCol w:w="2405"/>
        <w:gridCol w:w="2215"/>
      </w:tblGrid>
      <w:tr w:rsidR="00025C8E" w:rsidRPr="00283206" w14:paraId="5F78D7AE" w14:textId="77777777" w:rsidTr="00D76A6D">
        <w:trPr>
          <w:trHeight w:val="248"/>
        </w:trPr>
        <w:tc>
          <w:tcPr>
            <w:tcW w:w="4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DDEFE6" w14:textId="77777777" w:rsidR="00025C8E" w:rsidRPr="00283206" w:rsidRDefault="00025C8E" w:rsidP="00025C8E">
            <w:pPr>
              <w:widowControl w:val="0"/>
              <w:suppressLineNumbers/>
              <w:snapToGrid w:val="0"/>
              <w:spacing w:line="276" w:lineRule="auto"/>
              <w:jc w:val="center"/>
              <w:rPr>
                <w:rFonts w:cs="Calibri"/>
              </w:rPr>
            </w:pPr>
            <w:r w:rsidRPr="00283206">
              <w:rPr>
                <w:rFonts w:eastAsia="Lucida Sans Unicode" w:cs="Calibri"/>
                <w:b/>
                <w:bCs/>
                <w:kern w:val="2"/>
              </w:rPr>
              <w:t>Nazwa</w:t>
            </w:r>
            <w:r w:rsidRPr="00283206">
              <w:rPr>
                <w:rFonts w:eastAsia="Arial" w:cs="Calibri"/>
                <w:b/>
                <w:bCs/>
                <w:kern w:val="2"/>
              </w:rPr>
              <w:t xml:space="preserve"> </w:t>
            </w:r>
            <w:r w:rsidRPr="00283206">
              <w:rPr>
                <w:rFonts w:eastAsia="Lucida Sans Unicode" w:cs="Calibri"/>
                <w:b/>
                <w:bCs/>
                <w:kern w:val="2"/>
              </w:rPr>
              <w:t>(Firma)</w:t>
            </w:r>
            <w:r w:rsidRPr="00283206">
              <w:rPr>
                <w:rFonts w:eastAsia="Arial" w:cs="Calibri"/>
                <w:b/>
                <w:bCs/>
                <w:kern w:val="2"/>
              </w:rPr>
              <w:t xml:space="preserve"> </w:t>
            </w:r>
            <w:r w:rsidRPr="00283206">
              <w:rPr>
                <w:rFonts w:eastAsia="Lucida Sans Unicode" w:cs="Calibri"/>
                <w:b/>
                <w:bCs/>
                <w:kern w:val="2"/>
              </w:rPr>
              <w:t>Wykonawcy</w:t>
            </w:r>
          </w:p>
        </w:tc>
        <w:tc>
          <w:tcPr>
            <w:tcW w:w="4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492E10" w14:textId="77777777" w:rsidR="00025C8E" w:rsidRPr="00283206" w:rsidRDefault="00025C8E" w:rsidP="00025C8E">
            <w:pPr>
              <w:widowControl w:val="0"/>
              <w:suppressLineNumbers/>
              <w:snapToGrid w:val="0"/>
              <w:spacing w:line="276" w:lineRule="auto"/>
              <w:jc w:val="center"/>
              <w:rPr>
                <w:rFonts w:cs="Calibri"/>
              </w:rPr>
            </w:pPr>
            <w:r w:rsidRPr="00283206">
              <w:rPr>
                <w:rFonts w:eastAsia="Lucida Sans Unicode" w:cs="Calibri"/>
                <w:b/>
                <w:bCs/>
                <w:kern w:val="2"/>
              </w:rPr>
              <w:t>Adres</w:t>
            </w:r>
            <w:r w:rsidRPr="00283206">
              <w:rPr>
                <w:rFonts w:eastAsia="Arial" w:cs="Calibri"/>
                <w:b/>
                <w:bCs/>
                <w:kern w:val="2"/>
              </w:rPr>
              <w:t xml:space="preserve"> </w:t>
            </w:r>
            <w:r w:rsidRPr="00283206">
              <w:rPr>
                <w:rFonts w:eastAsia="Lucida Sans Unicode" w:cs="Calibri"/>
                <w:b/>
                <w:bCs/>
                <w:kern w:val="2"/>
              </w:rPr>
              <w:t>Wykonawcy</w:t>
            </w:r>
          </w:p>
        </w:tc>
      </w:tr>
      <w:tr w:rsidR="00025C8E" w:rsidRPr="00283206" w14:paraId="58DC2EC1" w14:textId="77777777" w:rsidTr="00D76A6D">
        <w:trPr>
          <w:trHeight w:val="1401"/>
        </w:trPr>
        <w:tc>
          <w:tcPr>
            <w:tcW w:w="4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F70D12" w14:textId="77777777" w:rsidR="00025C8E" w:rsidRPr="00283206" w:rsidRDefault="00025C8E" w:rsidP="00D76A6D">
            <w:pPr>
              <w:widowControl w:val="0"/>
              <w:suppressLineNumbers/>
              <w:snapToGrid w:val="0"/>
              <w:spacing w:line="276" w:lineRule="auto"/>
              <w:rPr>
                <w:rFonts w:eastAsia="Lucida Sans Unicode" w:cs="Calibri"/>
                <w:b/>
                <w:bCs/>
                <w:kern w:val="2"/>
              </w:rPr>
            </w:pPr>
          </w:p>
        </w:tc>
        <w:tc>
          <w:tcPr>
            <w:tcW w:w="4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BD43BB" w14:textId="77777777" w:rsidR="00025C8E" w:rsidRPr="00283206" w:rsidRDefault="00025C8E" w:rsidP="00D76A6D">
            <w:pPr>
              <w:widowControl w:val="0"/>
              <w:suppressLineNumbers/>
              <w:snapToGrid w:val="0"/>
              <w:spacing w:line="276" w:lineRule="auto"/>
              <w:rPr>
                <w:rFonts w:eastAsia="Lucida Sans Unicode" w:cs="Calibri"/>
                <w:b/>
                <w:bCs/>
                <w:kern w:val="2"/>
              </w:rPr>
            </w:pPr>
          </w:p>
        </w:tc>
      </w:tr>
      <w:tr w:rsidR="00025C8E" w:rsidRPr="00283206" w14:paraId="174A1B53" w14:textId="77777777" w:rsidTr="00D76A6D">
        <w:trPr>
          <w:trHeight w:val="746"/>
        </w:trPr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FA8971" w14:textId="77777777" w:rsidR="00025C8E" w:rsidRPr="00283206" w:rsidRDefault="00025C8E" w:rsidP="00D76A6D">
            <w:pPr>
              <w:widowControl w:val="0"/>
              <w:suppressLineNumbers/>
              <w:snapToGrid w:val="0"/>
              <w:spacing w:line="276" w:lineRule="auto"/>
              <w:jc w:val="center"/>
              <w:rPr>
                <w:rFonts w:eastAsia="Lucida Sans Unicode" w:cs="Calibri"/>
                <w:b/>
                <w:bCs/>
                <w:kern w:val="2"/>
              </w:rPr>
            </w:pPr>
            <w:r w:rsidRPr="00283206">
              <w:rPr>
                <w:rFonts w:eastAsia="Lucida Sans Unicode" w:cs="Calibri"/>
                <w:b/>
                <w:bCs/>
                <w:kern w:val="2"/>
              </w:rPr>
              <w:t>Telefon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777A08" w14:textId="77777777" w:rsidR="00025C8E" w:rsidRPr="00283206" w:rsidRDefault="00025C8E" w:rsidP="00D76A6D">
            <w:pPr>
              <w:widowControl w:val="0"/>
              <w:suppressLineNumbers/>
              <w:snapToGrid w:val="0"/>
              <w:spacing w:line="276" w:lineRule="auto"/>
              <w:jc w:val="center"/>
              <w:rPr>
                <w:rFonts w:eastAsia="Lucida Sans Unicode" w:cs="Calibri"/>
                <w:b/>
                <w:bCs/>
                <w:kern w:val="2"/>
              </w:rPr>
            </w:pPr>
            <w:r w:rsidRPr="00283206">
              <w:rPr>
                <w:rFonts w:eastAsia="Lucida Sans Unicode" w:cs="Calibri"/>
                <w:b/>
                <w:bCs/>
                <w:kern w:val="2"/>
              </w:rPr>
              <w:t>E-mail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9177C6" w14:textId="77777777" w:rsidR="00025C8E" w:rsidRPr="00283206" w:rsidRDefault="00025C8E" w:rsidP="00D76A6D">
            <w:pPr>
              <w:widowControl w:val="0"/>
              <w:suppressLineNumbers/>
              <w:snapToGrid w:val="0"/>
              <w:spacing w:line="276" w:lineRule="auto"/>
              <w:jc w:val="center"/>
              <w:rPr>
                <w:rFonts w:eastAsia="Lucida Sans Unicode" w:cs="Calibri"/>
                <w:b/>
                <w:bCs/>
                <w:kern w:val="2"/>
              </w:rPr>
            </w:pPr>
            <w:r w:rsidRPr="00283206">
              <w:rPr>
                <w:rFonts w:eastAsia="Lucida Sans Unicode" w:cs="Calibri"/>
                <w:b/>
                <w:bCs/>
                <w:kern w:val="2"/>
              </w:rPr>
              <w:t>Regon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ACABDD" w14:textId="77777777" w:rsidR="00025C8E" w:rsidRPr="00283206" w:rsidRDefault="00025C8E" w:rsidP="00D76A6D">
            <w:pPr>
              <w:widowControl w:val="0"/>
              <w:suppressLineNumbers/>
              <w:snapToGrid w:val="0"/>
              <w:spacing w:line="276" w:lineRule="auto"/>
              <w:jc w:val="center"/>
              <w:rPr>
                <w:rFonts w:eastAsia="Lucida Sans Unicode" w:cs="Calibri"/>
                <w:b/>
                <w:bCs/>
                <w:kern w:val="2"/>
              </w:rPr>
            </w:pPr>
            <w:r w:rsidRPr="00283206">
              <w:rPr>
                <w:rFonts w:eastAsia="Lucida Sans Unicode" w:cs="Calibri"/>
                <w:b/>
                <w:bCs/>
                <w:kern w:val="2"/>
              </w:rPr>
              <w:t>NIP</w:t>
            </w:r>
          </w:p>
        </w:tc>
      </w:tr>
      <w:tr w:rsidR="00025C8E" w:rsidRPr="00283206" w14:paraId="040D8078" w14:textId="77777777" w:rsidTr="00D76A6D">
        <w:trPr>
          <w:trHeight w:val="629"/>
        </w:trPr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06F10F" w14:textId="77777777" w:rsidR="00025C8E" w:rsidRPr="00283206" w:rsidRDefault="00025C8E" w:rsidP="00D76A6D">
            <w:pPr>
              <w:widowControl w:val="0"/>
              <w:suppressLineNumbers/>
              <w:snapToGrid w:val="0"/>
              <w:spacing w:line="276" w:lineRule="auto"/>
              <w:jc w:val="center"/>
              <w:rPr>
                <w:rFonts w:eastAsia="Lucida Sans Unicode" w:cs="Calibri"/>
                <w:b/>
                <w:bCs/>
                <w:kern w:val="2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5A7EE0" w14:textId="77777777" w:rsidR="00025C8E" w:rsidRPr="00283206" w:rsidRDefault="00025C8E" w:rsidP="00D76A6D">
            <w:pPr>
              <w:widowControl w:val="0"/>
              <w:suppressLineNumbers/>
              <w:snapToGrid w:val="0"/>
              <w:spacing w:line="276" w:lineRule="auto"/>
              <w:jc w:val="center"/>
              <w:rPr>
                <w:rFonts w:eastAsia="Lucida Sans Unicode" w:cs="Calibri"/>
                <w:b/>
                <w:bCs/>
                <w:kern w:val="2"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C23A94" w14:textId="77777777" w:rsidR="00025C8E" w:rsidRPr="00283206" w:rsidRDefault="00025C8E" w:rsidP="00D76A6D">
            <w:pPr>
              <w:widowControl w:val="0"/>
              <w:suppressLineNumbers/>
              <w:snapToGrid w:val="0"/>
              <w:spacing w:line="276" w:lineRule="auto"/>
              <w:jc w:val="center"/>
              <w:rPr>
                <w:rFonts w:eastAsia="Lucida Sans Unicode" w:cs="Calibri"/>
                <w:b/>
                <w:bCs/>
                <w:kern w:val="2"/>
              </w:rPr>
            </w:pP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4E2C7C" w14:textId="77777777" w:rsidR="00025C8E" w:rsidRPr="00283206" w:rsidRDefault="00025C8E" w:rsidP="00D76A6D">
            <w:pPr>
              <w:widowControl w:val="0"/>
              <w:suppressLineNumbers/>
              <w:snapToGrid w:val="0"/>
              <w:spacing w:line="276" w:lineRule="auto"/>
              <w:jc w:val="center"/>
              <w:rPr>
                <w:rFonts w:eastAsia="Lucida Sans Unicode" w:cs="Calibri"/>
                <w:b/>
                <w:bCs/>
                <w:kern w:val="2"/>
              </w:rPr>
            </w:pPr>
          </w:p>
        </w:tc>
      </w:tr>
      <w:tr w:rsidR="00025C8E" w:rsidRPr="00283206" w14:paraId="29DB309E" w14:textId="77777777" w:rsidTr="00D76A6D">
        <w:trPr>
          <w:trHeight w:val="629"/>
        </w:trPr>
        <w:tc>
          <w:tcPr>
            <w:tcW w:w="95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0632E5" w14:textId="4926C48F" w:rsidR="00025C8E" w:rsidRPr="00283206" w:rsidRDefault="00025C8E" w:rsidP="00D76A6D">
            <w:pPr>
              <w:widowControl w:val="0"/>
              <w:suppressLineNumbers/>
              <w:snapToGrid w:val="0"/>
              <w:spacing w:line="276" w:lineRule="auto"/>
              <w:rPr>
                <w:rFonts w:eastAsia="Lucida Sans Unicode" w:cs="Calibri"/>
                <w:b/>
                <w:bCs/>
                <w:kern w:val="2"/>
              </w:rPr>
            </w:pPr>
            <w:r w:rsidRPr="00283206">
              <w:rPr>
                <w:rFonts w:eastAsia="Lucida Sans Unicode" w:cs="Calibri"/>
                <w:b/>
                <w:bCs/>
                <w:kern w:val="2"/>
              </w:rPr>
              <w:t>R</w:t>
            </w:r>
            <w:r w:rsidRPr="00283206">
              <w:rPr>
                <w:rFonts w:eastAsia="Lucida Sans Unicode" w:cs="Calibri"/>
                <w:kern w:val="2"/>
              </w:rPr>
              <w:t>eprezentowana przez:………………………………………</w:t>
            </w:r>
            <w:r>
              <w:rPr>
                <w:rFonts w:eastAsia="Lucida Sans Unicode" w:cs="Calibri"/>
                <w:kern w:val="2"/>
              </w:rPr>
              <w:t>……………………………………………….</w:t>
            </w:r>
            <w:r w:rsidRPr="00283206">
              <w:rPr>
                <w:rFonts w:eastAsia="Lucida Sans Unicode" w:cs="Calibri"/>
                <w:kern w:val="2"/>
              </w:rPr>
              <w:t>…………….</w:t>
            </w:r>
          </w:p>
        </w:tc>
      </w:tr>
      <w:tr w:rsidR="00025C8E" w:rsidRPr="00283206" w14:paraId="5B4214E5" w14:textId="77777777" w:rsidTr="00D76A6D">
        <w:trPr>
          <w:trHeight w:val="629"/>
        </w:trPr>
        <w:tc>
          <w:tcPr>
            <w:tcW w:w="95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E4E46E" w14:textId="0B77C3E0" w:rsidR="00025C8E" w:rsidRPr="00283206" w:rsidRDefault="00025C8E" w:rsidP="00D76A6D">
            <w:pPr>
              <w:widowControl w:val="0"/>
              <w:suppressLineNumbers/>
              <w:snapToGrid w:val="0"/>
              <w:spacing w:line="276" w:lineRule="auto"/>
              <w:rPr>
                <w:rFonts w:eastAsia="Lucida Sans Unicode" w:cs="Calibri"/>
                <w:kern w:val="2"/>
              </w:rPr>
            </w:pPr>
            <w:r w:rsidRPr="00283206">
              <w:rPr>
                <w:rFonts w:eastAsia="Lucida Sans Unicode" w:cs="Calibri"/>
                <w:b/>
                <w:bCs/>
                <w:kern w:val="2"/>
              </w:rPr>
              <w:t>O</w:t>
            </w:r>
            <w:r w:rsidRPr="00283206">
              <w:rPr>
                <w:rFonts w:eastAsia="Lucida Sans Unicode" w:cs="Calibri"/>
                <w:kern w:val="2"/>
              </w:rPr>
              <w:t>soba umocowana do podpisania oferty: ………………………………………</w:t>
            </w:r>
            <w:r>
              <w:rPr>
                <w:rFonts w:eastAsia="Lucida Sans Unicode" w:cs="Calibri"/>
                <w:kern w:val="2"/>
              </w:rPr>
              <w:t>………………………………….</w:t>
            </w:r>
          </w:p>
          <w:p w14:paraId="601C314B" w14:textId="47B22F9A" w:rsidR="00025C8E" w:rsidRPr="00283206" w:rsidRDefault="00025C8E" w:rsidP="00D76A6D">
            <w:pPr>
              <w:widowControl w:val="0"/>
              <w:suppressLineNumbers/>
              <w:snapToGrid w:val="0"/>
              <w:spacing w:line="276" w:lineRule="auto"/>
              <w:rPr>
                <w:rFonts w:eastAsia="Lucida Sans Unicode" w:cs="Calibri"/>
                <w:kern w:val="2"/>
              </w:rPr>
            </w:pPr>
            <w:r w:rsidRPr="00283206">
              <w:rPr>
                <w:rFonts w:eastAsia="Lucida Sans Unicode" w:cs="Calibri"/>
                <w:kern w:val="2"/>
              </w:rPr>
              <w:t>Telefon:……………………………</w:t>
            </w:r>
            <w:r>
              <w:rPr>
                <w:rFonts w:eastAsia="Lucida Sans Unicode" w:cs="Calibri"/>
                <w:kern w:val="2"/>
              </w:rPr>
              <w:t>……………………………………………………………………………………………….</w:t>
            </w:r>
          </w:p>
          <w:p w14:paraId="349BE237" w14:textId="779666A4" w:rsidR="00025C8E" w:rsidRPr="00283206" w:rsidRDefault="00025C8E" w:rsidP="00D76A6D">
            <w:pPr>
              <w:widowControl w:val="0"/>
              <w:suppressLineNumbers/>
              <w:snapToGrid w:val="0"/>
              <w:spacing w:line="276" w:lineRule="auto"/>
              <w:rPr>
                <w:rFonts w:eastAsia="Lucida Sans Unicode" w:cs="Calibri"/>
                <w:b/>
                <w:bCs/>
                <w:kern w:val="2"/>
              </w:rPr>
            </w:pPr>
            <w:r w:rsidRPr="00283206">
              <w:rPr>
                <w:rFonts w:eastAsia="Lucida Sans Unicode" w:cs="Calibri"/>
                <w:kern w:val="2"/>
              </w:rPr>
              <w:t>e-mail:…………………………………………………</w:t>
            </w:r>
            <w:r>
              <w:rPr>
                <w:rFonts w:eastAsia="Lucida Sans Unicode" w:cs="Calibri"/>
                <w:kern w:val="2"/>
              </w:rPr>
              <w:t>……………………………………………………………………………</w:t>
            </w:r>
          </w:p>
        </w:tc>
      </w:tr>
    </w:tbl>
    <w:p w14:paraId="78F96B91" w14:textId="77777777" w:rsidR="00572DD3" w:rsidRPr="00B84816" w:rsidRDefault="00572DD3" w:rsidP="00025C8E">
      <w:pPr>
        <w:pStyle w:val="Zwykytekst1"/>
        <w:tabs>
          <w:tab w:val="left" w:leader="dot" w:pos="9072"/>
        </w:tabs>
        <w:rPr>
          <w:rFonts w:ascii="Arial Narrow" w:hAnsi="Arial Narrow" w:cs="Calibri Light"/>
          <w:i/>
          <w:sz w:val="22"/>
          <w:szCs w:val="22"/>
        </w:rPr>
      </w:pPr>
    </w:p>
    <w:p w14:paraId="78A41F8B" w14:textId="77777777" w:rsidR="006D6D8D" w:rsidRDefault="006D6D8D" w:rsidP="006D6D8D">
      <w:pPr>
        <w:spacing w:line="276" w:lineRule="auto"/>
        <w:jc w:val="both"/>
        <w:rPr>
          <w:rFonts w:cs="Calibri"/>
        </w:rPr>
      </w:pPr>
    </w:p>
    <w:p w14:paraId="564BF332" w14:textId="78B6F14E" w:rsidR="006D6D8D" w:rsidRDefault="006D6D8D" w:rsidP="00441F29">
      <w:pPr>
        <w:spacing w:after="120" w:line="276" w:lineRule="auto"/>
        <w:ind w:firstLine="709"/>
        <w:jc w:val="both"/>
        <w:rPr>
          <w:rFonts w:cs="Calibri"/>
        </w:rPr>
      </w:pPr>
      <w:r w:rsidRPr="00283206">
        <w:rPr>
          <w:rFonts w:cs="Calibri"/>
        </w:rPr>
        <w:t xml:space="preserve">W odpowiedzi na ogłoszenie </w:t>
      </w:r>
      <w:r>
        <w:rPr>
          <w:rFonts w:cs="Calibri"/>
        </w:rPr>
        <w:t xml:space="preserve">o zamówieniu w postępowaniu o udzielenie zamówienia publicznego </w:t>
      </w:r>
      <w:r w:rsidR="00441F29">
        <w:rPr>
          <w:rFonts w:cs="Calibri"/>
        </w:rPr>
        <w:t>prowadzonego w trybie podstawowym bez negocjacji pn.</w:t>
      </w:r>
    </w:p>
    <w:p w14:paraId="3ABDA885" w14:textId="6BD92311" w:rsidR="006D6D8D" w:rsidRDefault="006D6D8D" w:rsidP="00441F29">
      <w:pPr>
        <w:spacing w:after="120" w:line="276" w:lineRule="auto"/>
        <w:jc w:val="center"/>
        <w:rPr>
          <w:rFonts w:cs="Calibri"/>
          <w:b/>
          <w:bCs/>
        </w:rPr>
      </w:pPr>
      <w:r w:rsidRPr="00AD1C61">
        <w:rPr>
          <w:rFonts w:cs="Calibri"/>
          <w:b/>
          <w:bCs/>
        </w:rPr>
        <w:lastRenderedPageBreak/>
        <w:t>,,</w:t>
      </w:r>
      <w:r w:rsidRPr="00AD1C61">
        <w:rPr>
          <w:rStyle w:val="markedcontent"/>
          <w:rFonts w:cs="Calibri"/>
          <w:b/>
          <w:bCs/>
        </w:rPr>
        <w:t xml:space="preserve">Odbiór, transport i zagospodarowanie odpadów komunalnych z terenu Gminy </w:t>
      </w:r>
      <w:r w:rsidR="00441F29">
        <w:rPr>
          <w:rStyle w:val="markedcontent"/>
          <w:rFonts w:cs="Calibri"/>
          <w:b/>
          <w:bCs/>
        </w:rPr>
        <w:t>Stara Błotnica oraz zorganizowanie i prowadzenie PSZOK w 2025 r.</w:t>
      </w:r>
      <w:r w:rsidRPr="00AD1C61">
        <w:rPr>
          <w:rFonts w:cs="Calibri"/>
          <w:b/>
          <w:bCs/>
        </w:rPr>
        <w:t>”</w:t>
      </w:r>
    </w:p>
    <w:p w14:paraId="1ABFE48A" w14:textId="3DC880E4" w:rsidR="004E7207" w:rsidRPr="007666C7" w:rsidRDefault="006D6D8D" w:rsidP="007666C7">
      <w:pPr>
        <w:pStyle w:val="Akapitzlist"/>
        <w:numPr>
          <w:ilvl w:val="0"/>
          <w:numId w:val="8"/>
        </w:numPr>
        <w:spacing w:line="276" w:lineRule="auto"/>
        <w:ind w:left="284" w:hanging="284"/>
        <w:contextualSpacing w:val="0"/>
        <w:jc w:val="both"/>
        <w:rPr>
          <w:rFonts w:cs="Calibri"/>
          <w:i/>
        </w:rPr>
      </w:pPr>
      <w:r w:rsidRPr="004E7207">
        <w:rPr>
          <w:rFonts w:cs="Calibri"/>
          <w:b/>
        </w:rPr>
        <w:t xml:space="preserve">Oferujemy wykonanie całości przedmiotu zamówienia </w:t>
      </w:r>
      <w:r w:rsidRPr="004E7207">
        <w:rPr>
          <w:rFonts w:cs="Calibri"/>
        </w:rPr>
        <w:t>(w zakresie i na warunkach określonych w SWZ i pozostałych dokumentach postępowania załączonych do SWZ</w:t>
      </w:r>
      <w:r w:rsidR="007666C7">
        <w:rPr>
          <w:rFonts w:cs="Calibri"/>
        </w:rPr>
        <w:t>)</w:t>
      </w:r>
      <w:r w:rsidR="007666C7">
        <w:rPr>
          <w:rFonts w:cs="Calibri"/>
        </w:rPr>
        <w:br/>
      </w:r>
      <w:r w:rsidR="00441F29" w:rsidRPr="007666C7">
        <w:rPr>
          <w:rFonts w:cs="Calibri"/>
        </w:rPr>
        <w:br/>
      </w:r>
      <w:r w:rsidRPr="007666C7">
        <w:rPr>
          <w:rFonts w:cs="Calibri"/>
          <w:b/>
        </w:rPr>
        <w:t>za wartość brutto …………………………</w:t>
      </w:r>
      <w:r w:rsidR="00E32405" w:rsidRPr="007666C7">
        <w:rPr>
          <w:rFonts w:cs="Calibri"/>
          <w:b/>
        </w:rPr>
        <w:t>…………………………………………………….</w:t>
      </w:r>
      <w:r w:rsidRPr="007666C7">
        <w:rPr>
          <w:rFonts w:cs="Calibri"/>
          <w:b/>
        </w:rPr>
        <w:t xml:space="preserve"> PLN</w:t>
      </w:r>
      <w:r w:rsidR="00E32405" w:rsidRPr="007666C7">
        <w:rPr>
          <w:rFonts w:cs="Calibri"/>
          <w:b/>
        </w:rPr>
        <w:br/>
      </w:r>
      <w:r w:rsidR="00E32405" w:rsidRPr="007666C7">
        <w:rPr>
          <w:rFonts w:cs="Calibri"/>
        </w:rPr>
        <w:t>(słownie: ……………………………………………………………………………………………………………….),</w:t>
      </w:r>
      <w:r w:rsidRPr="007666C7">
        <w:rPr>
          <w:rFonts w:cs="Calibri"/>
        </w:rPr>
        <w:t xml:space="preserve"> </w:t>
      </w:r>
      <w:r w:rsidRPr="007666C7">
        <w:rPr>
          <w:rFonts w:cs="Calibri"/>
          <w:b/>
          <w:bCs/>
          <w:iCs/>
        </w:rPr>
        <w:t xml:space="preserve">obliczoną zgodnie z </w:t>
      </w:r>
      <w:r w:rsidR="007666C7" w:rsidRPr="007666C7">
        <w:rPr>
          <w:rFonts w:cs="Calibri"/>
          <w:b/>
          <w:bCs/>
          <w:iCs/>
        </w:rPr>
        <w:t xml:space="preserve">poniższą </w:t>
      </w:r>
      <w:r w:rsidRPr="007666C7">
        <w:rPr>
          <w:rFonts w:cs="Calibri"/>
          <w:b/>
          <w:bCs/>
          <w:iCs/>
        </w:rPr>
        <w:t>tabelą kosztową</w:t>
      </w:r>
      <w:r w:rsidR="007666C7" w:rsidRPr="007666C7">
        <w:rPr>
          <w:rFonts w:cs="Calibri"/>
          <w:b/>
          <w:bCs/>
          <w:iCs/>
        </w:rPr>
        <w:t>.</w:t>
      </w:r>
    </w:p>
    <w:p w14:paraId="1317D49B" w14:textId="77777777" w:rsidR="007666C7" w:rsidRDefault="007666C7" w:rsidP="007666C7">
      <w:pPr>
        <w:pStyle w:val="Akapitzlist"/>
        <w:spacing w:line="276" w:lineRule="auto"/>
        <w:ind w:left="284"/>
        <w:contextualSpacing w:val="0"/>
        <w:jc w:val="both"/>
        <w:rPr>
          <w:rFonts w:cs="Calibri"/>
          <w:b/>
          <w:bCs/>
          <w:iCs/>
        </w:rPr>
      </w:pPr>
    </w:p>
    <w:p w14:paraId="5774AFF8" w14:textId="32FDABDC" w:rsidR="00B64E26" w:rsidRDefault="00B64E26" w:rsidP="00B64E26">
      <w:pPr>
        <w:pStyle w:val="Legenda"/>
        <w:keepNext/>
      </w:pPr>
      <w:r>
        <w:t xml:space="preserve">Tabela </w:t>
      </w:r>
      <w:fldSimple w:instr=" SEQ Tabela \* ARABIC ">
        <w:r>
          <w:rPr>
            <w:noProof/>
          </w:rPr>
          <w:t>1</w:t>
        </w:r>
      </w:fldSimple>
      <w:r>
        <w:t>. Tabela kosztowa</w:t>
      </w:r>
    </w:p>
    <w:tbl>
      <w:tblPr>
        <w:tblStyle w:val="Tabela-Siatka"/>
        <w:tblW w:w="8913" w:type="dxa"/>
        <w:jc w:val="center"/>
        <w:tblLook w:val="04A0" w:firstRow="1" w:lastRow="0" w:firstColumn="1" w:lastColumn="0" w:noHBand="0" w:noVBand="1"/>
      </w:tblPr>
      <w:tblGrid>
        <w:gridCol w:w="538"/>
        <w:gridCol w:w="24"/>
        <w:gridCol w:w="1701"/>
        <w:gridCol w:w="21"/>
        <w:gridCol w:w="1118"/>
        <w:gridCol w:w="1837"/>
        <w:gridCol w:w="1837"/>
        <w:gridCol w:w="1837"/>
      </w:tblGrid>
      <w:tr w:rsidR="007666C7" w:rsidRPr="00CD5466" w14:paraId="2C39C072" w14:textId="77777777" w:rsidTr="00D76A6D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3CCA0" w14:textId="77777777" w:rsidR="007666C7" w:rsidRPr="00CD5466" w:rsidRDefault="007666C7" w:rsidP="00D76A6D">
            <w:pPr>
              <w:spacing w:after="255" w:line="259" w:lineRule="auto"/>
              <w:contextualSpacing/>
              <w:jc w:val="center"/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</w:pPr>
            <w:bookmarkStart w:id="3" w:name="_Hlk46304524"/>
            <w:r w:rsidRPr="00CD5466"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  <w:t>L.p.</w:t>
            </w:r>
          </w:p>
        </w:tc>
        <w:tc>
          <w:tcPr>
            <w:tcW w:w="1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DD716" w14:textId="77777777" w:rsidR="007666C7" w:rsidRPr="00CD5466" w:rsidRDefault="007666C7" w:rsidP="00D76A6D">
            <w:pPr>
              <w:spacing w:after="255" w:line="259" w:lineRule="auto"/>
              <w:contextualSpacing/>
              <w:jc w:val="center"/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</w:pPr>
            <w:r w:rsidRPr="00CD5466"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  <w:t>Rodzaj odpadów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15358" w14:textId="77777777" w:rsidR="007666C7" w:rsidRPr="00CD5466" w:rsidRDefault="007666C7" w:rsidP="00D76A6D">
            <w:pPr>
              <w:spacing w:after="255" w:line="259" w:lineRule="auto"/>
              <w:contextualSpacing/>
              <w:jc w:val="center"/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</w:pPr>
            <w:r w:rsidRPr="00CD5466"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  <w:t>Kod odpadu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6FD43" w14:textId="77777777" w:rsidR="007666C7" w:rsidRPr="00CD5466" w:rsidRDefault="007666C7" w:rsidP="00D76A6D">
            <w:pPr>
              <w:spacing w:after="255" w:line="259" w:lineRule="auto"/>
              <w:contextualSpacing/>
              <w:jc w:val="center"/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</w:pPr>
            <w:r w:rsidRPr="00CD5466"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  <w:t>Szacunkowa</w:t>
            </w:r>
          </w:p>
          <w:p w14:paraId="49EE9FD9" w14:textId="0FAA5794" w:rsidR="007666C7" w:rsidRPr="00CD5466" w:rsidRDefault="007666C7" w:rsidP="00D76A6D">
            <w:pPr>
              <w:spacing w:after="255" w:line="259" w:lineRule="auto"/>
              <w:contextualSpacing/>
              <w:jc w:val="center"/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</w:pPr>
            <w:r w:rsidRPr="00CD5466"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  <w:t xml:space="preserve">masa odpadów </w:t>
            </w:r>
            <w:r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  <w:br/>
            </w:r>
            <w:r w:rsidRPr="00CD5466"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  <w:t>do odbioru, transportu i zagospodarowania w Mg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71DA0" w14:textId="77777777" w:rsidR="007666C7" w:rsidRPr="00CD5466" w:rsidRDefault="007666C7" w:rsidP="00D76A6D">
            <w:pPr>
              <w:spacing w:after="255" w:line="259" w:lineRule="auto"/>
              <w:contextualSpacing/>
              <w:jc w:val="center"/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</w:pPr>
            <w:r w:rsidRPr="00CD5466"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  <w:t>Cena brutto (PLN)</w:t>
            </w:r>
          </w:p>
          <w:p w14:paraId="0EB87325" w14:textId="77777777" w:rsidR="007666C7" w:rsidRPr="00CD5466" w:rsidRDefault="007666C7" w:rsidP="00D76A6D">
            <w:pPr>
              <w:spacing w:after="255" w:line="259" w:lineRule="auto"/>
              <w:contextualSpacing/>
              <w:jc w:val="center"/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</w:pPr>
            <w:r w:rsidRPr="00CD5466"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  <w:t>odbioru, transportu i zagospodarowania za 1Mg odpadów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61B1F" w14:textId="77777777" w:rsidR="007666C7" w:rsidRPr="00CD5466" w:rsidRDefault="007666C7" w:rsidP="00D76A6D">
            <w:pPr>
              <w:spacing w:after="255" w:line="259" w:lineRule="auto"/>
              <w:contextualSpacing/>
              <w:jc w:val="center"/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</w:pPr>
            <w:r w:rsidRPr="00CD5466"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  <w:t>Cena brutto (PLN) za odbiór, transport i zagospodarowanie szacunkowej masy odpadów</w:t>
            </w:r>
          </w:p>
          <w:p w14:paraId="31EB5572" w14:textId="77777777" w:rsidR="007666C7" w:rsidRPr="00CD5466" w:rsidRDefault="007666C7" w:rsidP="00D76A6D">
            <w:pPr>
              <w:spacing w:after="255" w:line="259" w:lineRule="auto"/>
              <w:contextualSpacing/>
              <w:jc w:val="center"/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</w:pPr>
            <w:r w:rsidRPr="00CD5466"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  <w:t>(kol. d * e)</w:t>
            </w:r>
          </w:p>
        </w:tc>
      </w:tr>
      <w:tr w:rsidR="007666C7" w:rsidRPr="00CD5466" w14:paraId="00D31B2C" w14:textId="77777777" w:rsidTr="00D76A6D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89A93" w14:textId="77777777" w:rsidR="007666C7" w:rsidRPr="00CD5466" w:rsidRDefault="007666C7" w:rsidP="00D76A6D">
            <w:pPr>
              <w:suppressLineNumbers/>
              <w:autoSpaceDN w:val="0"/>
              <w:spacing w:after="160" w:line="259" w:lineRule="auto"/>
              <w:jc w:val="center"/>
              <w:rPr>
                <w:rFonts w:ascii="Arial" w:eastAsia="SimSun" w:hAnsi="Arial" w:cs="Arial"/>
                <w:b/>
                <w:bCs/>
                <w:kern w:val="3"/>
                <w:sz w:val="18"/>
                <w:szCs w:val="18"/>
                <w:lang w:bidi="hi-IN"/>
              </w:rPr>
            </w:pPr>
            <w:r w:rsidRPr="00CD5466">
              <w:rPr>
                <w:rFonts w:ascii="Arial" w:eastAsia="SimSun" w:hAnsi="Arial" w:cs="Arial"/>
                <w:b/>
                <w:bCs/>
                <w:kern w:val="3"/>
                <w:sz w:val="18"/>
                <w:szCs w:val="18"/>
                <w:lang w:bidi="hi-IN"/>
              </w:rPr>
              <w:t>a</w:t>
            </w:r>
          </w:p>
        </w:tc>
        <w:tc>
          <w:tcPr>
            <w:tcW w:w="1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EC5FA" w14:textId="77777777" w:rsidR="007666C7" w:rsidRPr="00CD5466" w:rsidRDefault="007666C7" w:rsidP="00D76A6D">
            <w:pPr>
              <w:spacing w:after="160" w:line="259" w:lineRule="auto"/>
              <w:jc w:val="center"/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</w:pPr>
            <w:r w:rsidRPr="00CD5466"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  <w:t>b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DFA16" w14:textId="77777777" w:rsidR="007666C7" w:rsidRPr="00CD5466" w:rsidRDefault="007666C7" w:rsidP="00D76A6D">
            <w:pPr>
              <w:spacing w:after="160" w:line="259" w:lineRule="auto"/>
              <w:jc w:val="center"/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</w:pPr>
            <w:r w:rsidRPr="00CD5466"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  <w:t>c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FF7FB" w14:textId="77777777" w:rsidR="007666C7" w:rsidRPr="00CD5466" w:rsidRDefault="007666C7" w:rsidP="00D76A6D">
            <w:pPr>
              <w:spacing w:after="160" w:line="259" w:lineRule="auto"/>
              <w:jc w:val="center"/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</w:pPr>
            <w:r w:rsidRPr="00CD5466"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  <w:t>d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937CB" w14:textId="77777777" w:rsidR="007666C7" w:rsidRPr="00CD5466" w:rsidRDefault="007666C7" w:rsidP="00D76A6D">
            <w:pPr>
              <w:spacing w:after="160" w:line="259" w:lineRule="auto"/>
              <w:jc w:val="center"/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</w:pPr>
            <w:r w:rsidRPr="00CD5466"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  <w:t>e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E37E4" w14:textId="77777777" w:rsidR="007666C7" w:rsidRPr="00CD5466" w:rsidRDefault="007666C7" w:rsidP="00D76A6D">
            <w:pPr>
              <w:spacing w:after="160" w:line="259" w:lineRule="auto"/>
              <w:jc w:val="center"/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</w:pPr>
            <w:r w:rsidRPr="00CD5466"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  <w:t>f</w:t>
            </w:r>
          </w:p>
        </w:tc>
      </w:tr>
      <w:tr w:rsidR="007666C7" w:rsidRPr="00CD5466" w14:paraId="0E0415D0" w14:textId="77777777" w:rsidTr="007666C7">
        <w:trPr>
          <w:jc w:val="center"/>
        </w:trPr>
        <w:tc>
          <w:tcPr>
            <w:tcW w:w="89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926A47" w14:textId="561D9104" w:rsidR="007666C7" w:rsidRPr="00CD5466" w:rsidRDefault="007666C7" w:rsidP="007666C7">
            <w:pPr>
              <w:spacing w:after="160" w:line="259" w:lineRule="auto"/>
              <w:jc w:val="center"/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  <w:t>ODPADY OD</w:t>
            </w:r>
            <w:r w:rsidR="00F0651E"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  <w:t>BIE</w:t>
            </w:r>
            <w:r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  <w:t>RANE Z NIERUCHOMOŚCI</w:t>
            </w:r>
            <w:r w:rsidR="00E618EA"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  <w:t xml:space="preserve"> ZAMIESZKAŁYCH</w:t>
            </w:r>
          </w:p>
        </w:tc>
      </w:tr>
      <w:tr w:rsidR="007666C7" w:rsidRPr="00CD5466" w14:paraId="6592FEB0" w14:textId="77777777" w:rsidTr="00B54B97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6057B" w14:textId="77777777" w:rsidR="007666C7" w:rsidRPr="00CD5466" w:rsidRDefault="007666C7" w:rsidP="00D76A6D">
            <w:pPr>
              <w:suppressLineNumbers/>
              <w:autoSpaceDN w:val="0"/>
              <w:spacing w:after="160" w:line="259" w:lineRule="auto"/>
              <w:jc w:val="center"/>
              <w:rPr>
                <w:rFonts w:ascii="Arial" w:eastAsia="SimSun" w:hAnsi="Arial" w:cs="Arial"/>
                <w:kern w:val="3"/>
                <w:sz w:val="18"/>
                <w:szCs w:val="18"/>
                <w:lang w:bidi="hi-IN"/>
              </w:rPr>
            </w:pPr>
          </w:p>
          <w:p w14:paraId="70CD16C0" w14:textId="77777777" w:rsidR="007666C7" w:rsidRPr="00CD5466" w:rsidRDefault="007666C7" w:rsidP="00D76A6D">
            <w:pPr>
              <w:suppressLineNumbers/>
              <w:autoSpaceDN w:val="0"/>
              <w:spacing w:after="160" w:line="259" w:lineRule="auto"/>
              <w:jc w:val="center"/>
              <w:rPr>
                <w:rFonts w:ascii="Arial" w:eastAsia="SimSun" w:hAnsi="Arial" w:cs="Arial"/>
                <w:kern w:val="3"/>
                <w:sz w:val="18"/>
                <w:szCs w:val="18"/>
                <w:lang w:bidi="hi-IN"/>
              </w:rPr>
            </w:pPr>
            <w:r w:rsidRPr="00CD5466">
              <w:rPr>
                <w:rFonts w:ascii="Arial" w:eastAsia="SimSun" w:hAnsi="Arial" w:cs="Arial"/>
                <w:kern w:val="3"/>
                <w:sz w:val="18"/>
                <w:szCs w:val="18"/>
                <w:lang w:bidi="hi-IN"/>
              </w:rPr>
              <w:t>1</w:t>
            </w:r>
          </w:p>
          <w:p w14:paraId="06EEAB9B" w14:textId="77777777" w:rsidR="007666C7" w:rsidRPr="00CD5466" w:rsidRDefault="007666C7" w:rsidP="00D76A6D">
            <w:pPr>
              <w:suppressLineNumbers/>
              <w:autoSpaceDN w:val="0"/>
              <w:spacing w:after="160" w:line="259" w:lineRule="auto"/>
              <w:jc w:val="center"/>
              <w:rPr>
                <w:rFonts w:ascii="Arial" w:eastAsia="SimSun" w:hAnsi="Arial" w:cs="Arial"/>
                <w:kern w:val="3"/>
                <w:sz w:val="18"/>
                <w:szCs w:val="18"/>
                <w:lang w:bidi="hi-IN"/>
              </w:rPr>
            </w:pPr>
          </w:p>
        </w:tc>
        <w:tc>
          <w:tcPr>
            <w:tcW w:w="1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A037F" w14:textId="2DC7796D" w:rsidR="007666C7" w:rsidRPr="00CD5466" w:rsidRDefault="00E618EA" w:rsidP="00B54B97">
            <w:pPr>
              <w:spacing w:after="160" w:line="259" w:lineRule="auto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Papier i tektura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4407C" w14:textId="77777777" w:rsidR="007666C7" w:rsidRDefault="00E618EA" w:rsidP="00D76A6D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200101</w:t>
            </w:r>
          </w:p>
          <w:p w14:paraId="05A4DCBB" w14:textId="7DF7176F" w:rsidR="00E618EA" w:rsidRPr="00CD5466" w:rsidRDefault="00E618EA" w:rsidP="00D76A6D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150101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4B140" w14:textId="36D210B4" w:rsidR="007666C7" w:rsidRPr="00CD5466" w:rsidRDefault="000E5C45" w:rsidP="00D76A6D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43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0AA62" w14:textId="77777777" w:rsidR="007666C7" w:rsidRPr="00CD5466" w:rsidRDefault="007666C7" w:rsidP="00D76A6D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54C0A" w14:textId="77777777" w:rsidR="007666C7" w:rsidRPr="00CD5466" w:rsidRDefault="007666C7" w:rsidP="00D76A6D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</w:tr>
      <w:tr w:rsidR="007666C7" w:rsidRPr="00CD5466" w14:paraId="36C6BCE0" w14:textId="77777777" w:rsidTr="00B54B97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184B9" w14:textId="77777777" w:rsidR="007666C7" w:rsidRPr="00CD5466" w:rsidRDefault="007666C7" w:rsidP="00D76A6D">
            <w:pPr>
              <w:suppressLineNumbers/>
              <w:autoSpaceDN w:val="0"/>
              <w:spacing w:after="160" w:line="259" w:lineRule="auto"/>
              <w:jc w:val="center"/>
              <w:rPr>
                <w:rFonts w:ascii="Arial" w:eastAsia="SimSun" w:hAnsi="Arial" w:cs="Arial"/>
                <w:kern w:val="3"/>
                <w:sz w:val="18"/>
                <w:szCs w:val="18"/>
                <w:lang w:bidi="hi-IN"/>
              </w:rPr>
            </w:pPr>
            <w:r w:rsidRPr="00CD5466">
              <w:rPr>
                <w:rFonts w:ascii="Arial" w:eastAsia="SimSun" w:hAnsi="Arial" w:cs="Arial"/>
                <w:kern w:val="3"/>
                <w:sz w:val="18"/>
                <w:szCs w:val="18"/>
                <w:lang w:bidi="hi-IN"/>
              </w:rPr>
              <w:t>2</w:t>
            </w:r>
          </w:p>
        </w:tc>
        <w:tc>
          <w:tcPr>
            <w:tcW w:w="1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D7E6F" w14:textId="636B3D06" w:rsidR="007666C7" w:rsidRPr="00CD5466" w:rsidRDefault="00E618EA" w:rsidP="00B54B97">
            <w:pPr>
              <w:spacing w:after="160" w:line="259" w:lineRule="auto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Metale, tworzywa sztuczne i opakowania wielomateriałowe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E783E" w14:textId="77777777" w:rsidR="007666C7" w:rsidRDefault="00E618EA" w:rsidP="00D76A6D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150102</w:t>
            </w:r>
          </w:p>
          <w:p w14:paraId="2E78C67E" w14:textId="77777777" w:rsidR="00E618EA" w:rsidRDefault="00E618EA" w:rsidP="00D76A6D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150104</w:t>
            </w:r>
          </w:p>
          <w:p w14:paraId="62576433" w14:textId="77777777" w:rsidR="00E618EA" w:rsidRDefault="00E618EA" w:rsidP="00D76A6D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150105</w:t>
            </w:r>
          </w:p>
          <w:p w14:paraId="00A36CF2" w14:textId="77777777" w:rsidR="00E618EA" w:rsidRDefault="00E618EA" w:rsidP="00D76A6D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200139</w:t>
            </w:r>
          </w:p>
          <w:p w14:paraId="363817E8" w14:textId="60516125" w:rsidR="00E618EA" w:rsidRPr="00CD5466" w:rsidRDefault="00E618EA" w:rsidP="00D76A6D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200140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9DFDF" w14:textId="571157D2" w:rsidR="007666C7" w:rsidRPr="00CD5466" w:rsidRDefault="003A2064" w:rsidP="00D76A6D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</w:t>
            </w:r>
            <w:r w:rsidR="000E5C45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28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E3785" w14:textId="77777777" w:rsidR="007666C7" w:rsidRPr="00CD5466" w:rsidRDefault="007666C7" w:rsidP="00D76A6D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4A410" w14:textId="77777777" w:rsidR="007666C7" w:rsidRPr="00CD5466" w:rsidRDefault="007666C7" w:rsidP="00D76A6D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</w:tr>
      <w:tr w:rsidR="007666C7" w:rsidRPr="00CD5466" w14:paraId="1C0EA982" w14:textId="77777777" w:rsidTr="00B54B97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8A6A9" w14:textId="72D37F67" w:rsidR="007666C7" w:rsidRPr="00CD5466" w:rsidRDefault="000E1390" w:rsidP="00D76A6D">
            <w:pPr>
              <w:suppressLineNumbers/>
              <w:autoSpaceDN w:val="0"/>
              <w:spacing w:after="160" w:line="259" w:lineRule="auto"/>
              <w:jc w:val="center"/>
              <w:rPr>
                <w:rFonts w:ascii="Arial" w:eastAsia="SimSun" w:hAnsi="Arial" w:cs="Arial"/>
                <w:kern w:val="3"/>
                <w:sz w:val="18"/>
                <w:szCs w:val="18"/>
                <w:lang w:bidi="hi-IN"/>
              </w:rPr>
            </w:pPr>
            <w:r>
              <w:rPr>
                <w:rFonts w:ascii="Arial" w:eastAsia="SimSun" w:hAnsi="Arial" w:cs="Arial"/>
                <w:kern w:val="3"/>
                <w:sz w:val="18"/>
                <w:szCs w:val="18"/>
                <w:lang w:bidi="hi-IN"/>
              </w:rPr>
              <w:t>3</w:t>
            </w:r>
          </w:p>
        </w:tc>
        <w:tc>
          <w:tcPr>
            <w:tcW w:w="1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E473B" w14:textId="5A55CB35" w:rsidR="007666C7" w:rsidRPr="00CD5466" w:rsidRDefault="00E618EA" w:rsidP="00B54B97">
            <w:pPr>
              <w:spacing w:after="160" w:line="259" w:lineRule="auto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Szkło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9FBA0" w14:textId="28FBE1E6" w:rsidR="007666C7" w:rsidRDefault="00E618EA" w:rsidP="00B54B97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200102</w:t>
            </w:r>
          </w:p>
          <w:p w14:paraId="196F983A" w14:textId="4613C63D" w:rsidR="00E618EA" w:rsidRPr="00CD5466" w:rsidRDefault="00E618EA" w:rsidP="00B54B97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150107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F9653" w14:textId="146AB6FF" w:rsidR="007666C7" w:rsidRPr="00CD5466" w:rsidRDefault="000E5C45" w:rsidP="00D76A6D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</w:t>
            </w:r>
            <w:r w:rsidR="000E1390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6E343" w14:textId="77777777" w:rsidR="007666C7" w:rsidRPr="00CD5466" w:rsidRDefault="007666C7" w:rsidP="00D76A6D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97DDF" w14:textId="77777777" w:rsidR="007666C7" w:rsidRPr="00CD5466" w:rsidRDefault="007666C7" w:rsidP="00D76A6D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</w:tr>
      <w:tr w:rsidR="007666C7" w:rsidRPr="00CD5466" w14:paraId="0ADE601F" w14:textId="77777777" w:rsidTr="00B54B97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99D5D" w14:textId="379CF3ED" w:rsidR="007666C7" w:rsidRPr="00CD5466" w:rsidRDefault="000E1390" w:rsidP="00D76A6D">
            <w:pPr>
              <w:suppressLineNumbers/>
              <w:autoSpaceDN w:val="0"/>
              <w:spacing w:after="160" w:line="259" w:lineRule="auto"/>
              <w:jc w:val="center"/>
              <w:rPr>
                <w:rFonts w:ascii="Arial" w:eastAsia="SimSun" w:hAnsi="Arial" w:cs="Arial"/>
                <w:kern w:val="3"/>
                <w:sz w:val="18"/>
                <w:szCs w:val="18"/>
                <w:lang w:bidi="hi-IN"/>
              </w:rPr>
            </w:pPr>
            <w:r>
              <w:rPr>
                <w:rFonts w:ascii="Arial" w:eastAsia="SimSun" w:hAnsi="Arial" w:cs="Arial"/>
                <w:kern w:val="3"/>
                <w:sz w:val="18"/>
                <w:szCs w:val="18"/>
                <w:lang w:bidi="hi-IN"/>
              </w:rPr>
              <w:t>4</w:t>
            </w:r>
          </w:p>
        </w:tc>
        <w:tc>
          <w:tcPr>
            <w:tcW w:w="1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70161" w14:textId="29B0506C" w:rsidR="007666C7" w:rsidRPr="00CD5466" w:rsidRDefault="00E618EA" w:rsidP="00B54B97">
            <w:pPr>
              <w:spacing w:after="160" w:line="259" w:lineRule="auto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Odpady ulegające biodegradacji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CC52D" w14:textId="7EC0BD93" w:rsidR="007666C7" w:rsidRPr="00CD5466" w:rsidRDefault="00E618EA" w:rsidP="00D76A6D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20</w:t>
            </w:r>
            <w:r w:rsidR="00B54B97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0</w:t>
            </w: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201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50826" w14:textId="692C620F" w:rsidR="007666C7" w:rsidRPr="00CD5466" w:rsidRDefault="000E5C45" w:rsidP="00D76A6D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64125" w14:textId="77777777" w:rsidR="007666C7" w:rsidRPr="00CD5466" w:rsidRDefault="007666C7" w:rsidP="00D76A6D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DE9C8" w14:textId="77777777" w:rsidR="007666C7" w:rsidRPr="00CD5466" w:rsidRDefault="007666C7" w:rsidP="00D76A6D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</w:tr>
      <w:tr w:rsidR="007666C7" w:rsidRPr="00CD5466" w14:paraId="7D56CE65" w14:textId="77777777" w:rsidTr="00B54B97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A3D2A" w14:textId="7D891B82" w:rsidR="007666C7" w:rsidRPr="00CD5466" w:rsidRDefault="000E1390" w:rsidP="00D76A6D">
            <w:pPr>
              <w:suppressLineNumbers/>
              <w:autoSpaceDN w:val="0"/>
              <w:spacing w:after="160" w:line="259" w:lineRule="auto"/>
              <w:jc w:val="center"/>
              <w:rPr>
                <w:rFonts w:ascii="Arial" w:eastAsia="SimSun" w:hAnsi="Arial" w:cs="Arial"/>
                <w:kern w:val="3"/>
                <w:sz w:val="18"/>
                <w:szCs w:val="18"/>
                <w:lang w:bidi="hi-IN"/>
              </w:rPr>
            </w:pPr>
            <w:r>
              <w:rPr>
                <w:rFonts w:ascii="Arial" w:eastAsia="SimSun" w:hAnsi="Arial" w:cs="Arial"/>
                <w:kern w:val="3"/>
                <w:sz w:val="18"/>
                <w:szCs w:val="18"/>
                <w:lang w:bidi="hi-IN"/>
              </w:rPr>
              <w:t>5</w:t>
            </w:r>
          </w:p>
        </w:tc>
        <w:tc>
          <w:tcPr>
            <w:tcW w:w="1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92034" w14:textId="45A4576E" w:rsidR="00B54B97" w:rsidRPr="00CD5466" w:rsidRDefault="00F14E58" w:rsidP="00B54B97">
            <w:pPr>
              <w:spacing w:after="160" w:line="259" w:lineRule="auto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Inne niewymienione frakcje zbierane w sposób selektywny/Popioły z palenisk domowych </w:t>
            </w:r>
            <w:r w:rsidR="00B54B97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(popioły z gospodarstw domowych)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9F970" w14:textId="662C3412" w:rsidR="00E618EA" w:rsidRPr="00CD5466" w:rsidRDefault="00E618EA" w:rsidP="00F14E58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ex 200199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2F5F5" w14:textId="7E7D95A0" w:rsidR="007666C7" w:rsidRPr="00CD5466" w:rsidRDefault="000E5C45" w:rsidP="00D76A6D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2A1A8" w14:textId="77777777" w:rsidR="007666C7" w:rsidRPr="00CD5466" w:rsidRDefault="007666C7" w:rsidP="00D76A6D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061DB" w14:textId="77777777" w:rsidR="007666C7" w:rsidRPr="00CD5466" w:rsidRDefault="007666C7" w:rsidP="00D76A6D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</w:tr>
      <w:tr w:rsidR="007666C7" w:rsidRPr="00CD5466" w14:paraId="2E531E5D" w14:textId="77777777" w:rsidTr="00B54B97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1D2B9" w14:textId="3393B43C" w:rsidR="007666C7" w:rsidRPr="00CD5466" w:rsidRDefault="000E1390" w:rsidP="00D76A6D">
            <w:pPr>
              <w:suppressLineNumbers/>
              <w:autoSpaceDN w:val="0"/>
              <w:spacing w:after="160" w:line="259" w:lineRule="auto"/>
              <w:jc w:val="center"/>
              <w:rPr>
                <w:rFonts w:ascii="Arial" w:eastAsia="SimSun" w:hAnsi="Arial" w:cs="Arial"/>
                <w:kern w:val="3"/>
                <w:sz w:val="18"/>
                <w:szCs w:val="18"/>
                <w:lang w:bidi="hi-IN"/>
              </w:rPr>
            </w:pPr>
            <w:r>
              <w:rPr>
                <w:rFonts w:ascii="Arial" w:eastAsia="SimSun" w:hAnsi="Arial" w:cs="Arial"/>
                <w:kern w:val="3"/>
                <w:sz w:val="18"/>
                <w:szCs w:val="18"/>
                <w:lang w:bidi="hi-IN"/>
              </w:rPr>
              <w:t>6</w:t>
            </w:r>
          </w:p>
        </w:tc>
        <w:tc>
          <w:tcPr>
            <w:tcW w:w="1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DC405" w14:textId="284BF1EE" w:rsidR="007666C7" w:rsidRPr="00CD5466" w:rsidRDefault="00B54B97" w:rsidP="00B54B97">
            <w:pPr>
              <w:spacing w:after="160" w:line="259" w:lineRule="auto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O</w:t>
            </w:r>
            <w:r w:rsidR="007666C7" w:rsidRPr="00CD546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dpady wielkogabarytowe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5D23A" w14:textId="701386ED" w:rsidR="007666C7" w:rsidRPr="00CD5466" w:rsidRDefault="007666C7" w:rsidP="00D76A6D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CD546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200307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ECFD1" w14:textId="7A46B93E" w:rsidR="007666C7" w:rsidRPr="00CD5466" w:rsidRDefault="000E1390" w:rsidP="00D76A6D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7491D" w14:textId="77777777" w:rsidR="007666C7" w:rsidRPr="00CD5466" w:rsidRDefault="007666C7" w:rsidP="00D76A6D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C9C3F" w14:textId="77777777" w:rsidR="007666C7" w:rsidRPr="00CD5466" w:rsidRDefault="007666C7" w:rsidP="00D76A6D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</w:tr>
      <w:tr w:rsidR="007666C7" w:rsidRPr="00CD5466" w14:paraId="3505BA74" w14:textId="77777777" w:rsidTr="00B54B97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0AAD4" w14:textId="0356F65F" w:rsidR="007666C7" w:rsidRPr="00CD5466" w:rsidRDefault="000E1390" w:rsidP="00D76A6D">
            <w:pPr>
              <w:suppressLineNumbers/>
              <w:autoSpaceDN w:val="0"/>
              <w:spacing w:after="160" w:line="259" w:lineRule="auto"/>
              <w:jc w:val="center"/>
              <w:rPr>
                <w:rFonts w:ascii="Arial" w:eastAsia="SimSun" w:hAnsi="Arial" w:cs="Arial"/>
                <w:kern w:val="3"/>
                <w:sz w:val="18"/>
                <w:szCs w:val="18"/>
                <w:lang w:bidi="hi-IN"/>
              </w:rPr>
            </w:pPr>
            <w:r>
              <w:rPr>
                <w:rFonts w:ascii="Arial" w:eastAsia="SimSun" w:hAnsi="Arial" w:cs="Arial"/>
                <w:kern w:val="3"/>
                <w:sz w:val="18"/>
                <w:szCs w:val="18"/>
                <w:lang w:bidi="hi-IN"/>
              </w:rPr>
              <w:lastRenderedPageBreak/>
              <w:t>7</w:t>
            </w:r>
          </w:p>
        </w:tc>
        <w:tc>
          <w:tcPr>
            <w:tcW w:w="1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66714" w14:textId="77777777" w:rsidR="007666C7" w:rsidRPr="00CD5466" w:rsidRDefault="007666C7" w:rsidP="00B54B97">
            <w:pPr>
              <w:spacing w:after="160" w:line="259" w:lineRule="auto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CD546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Zużyte opony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D187E" w14:textId="0EC4117D" w:rsidR="007666C7" w:rsidRPr="00CD5466" w:rsidRDefault="007666C7" w:rsidP="00D76A6D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CD546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160103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738B5" w14:textId="0D6E1D9D" w:rsidR="007666C7" w:rsidRPr="00CD5466" w:rsidRDefault="000E5C45" w:rsidP="000E5C45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7521E" w14:textId="77777777" w:rsidR="007666C7" w:rsidRPr="00CD5466" w:rsidRDefault="007666C7" w:rsidP="00D76A6D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624FD" w14:textId="77777777" w:rsidR="007666C7" w:rsidRPr="00CD5466" w:rsidRDefault="007666C7" w:rsidP="00D76A6D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</w:tr>
      <w:tr w:rsidR="00E618EA" w:rsidRPr="00CD5466" w14:paraId="2DB5E76F" w14:textId="77777777" w:rsidTr="00B54B97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48B65" w14:textId="4E1EAE51" w:rsidR="00E618EA" w:rsidRDefault="000E1390" w:rsidP="00D76A6D">
            <w:pPr>
              <w:suppressLineNumbers/>
              <w:autoSpaceDN w:val="0"/>
              <w:spacing w:after="160" w:line="259" w:lineRule="auto"/>
              <w:jc w:val="center"/>
              <w:rPr>
                <w:rFonts w:ascii="Arial" w:eastAsia="SimSun" w:hAnsi="Arial" w:cs="Arial"/>
                <w:kern w:val="3"/>
                <w:sz w:val="18"/>
                <w:szCs w:val="18"/>
                <w:lang w:bidi="hi-IN"/>
              </w:rPr>
            </w:pPr>
            <w:r>
              <w:rPr>
                <w:rFonts w:ascii="Arial" w:eastAsia="SimSun" w:hAnsi="Arial" w:cs="Arial"/>
                <w:kern w:val="3"/>
                <w:sz w:val="18"/>
                <w:szCs w:val="18"/>
                <w:lang w:bidi="hi-IN"/>
              </w:rPr>
              <w:t>8</w:t>
            </w:r>
          </w:p>
        </w:tc>
        <w:tc>
          <w:tcPr>
            <w:tcW w:w="1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489B0" w14:textId="2C4BADF1" w:rsidR="00E618EA" w:rsidRPr="00CD5466" w:rsidRDefault="00E618EA" w:rsidP="00B54B97">
            <w:pPr>
              <w:spacing w:after="160" w:line="259" w:lineRule="auto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Niesegregowane (zmieszane) odpady komunalne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329A2" w14:textId="332570B9" w:rsidR="00E618EA" w:rsidRPr="00CD5466" w:rsidRDefault="00E618EA" w:rsidP="00D76A6D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200301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12011" w14:textId="7D5F865A" w:rsidR="00E618EA" w:rsidRPr="00CD5466" w:rsidRDefault="000E5C45" w:rsidP="00D76A6D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390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7FB73" w14:textId="77777777" w:rsidR="00E618EA" w:rsidRPr="00CD5466" w:rsidRDefault="00E618EA" w:rsidP="00D76A6D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64B5C" w14:textId="77777777" w:rsidR="00E618EA" w:rsidRPr="00CD5466" w:rsidRDefault="00E618EA" w:rsidP="00D76A6D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</w:tr>
      <w:tr w:rsidR="007666C7" w:rsidRPr="00CD5466" w14:paraId="4EB03F80" w14:textId="77777777" w:rsidTr="00B54B97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EC4FE" w14:textId="4F235AD1" w:rsidR="007666C7" w:rsidRPr="00CD5466" w:rsidRDefault="000E1390" w:rsidP="00D76A6D">
            <w:pPr>
              <w:suppressLineNumbers/>
              <w:autoSpaceDN w:val="0"/>
              <w:spacing w:after="160" w:line="259" w:lineRule="auto"/>
              <w:jc w:val="center"/>
              <w:rPr>
                <w:rFonts w:ascii="Arial" w:eastAsia="SimSun" w:hAnsi="Arial" w:cs="Arial"/>
                <w:kern w:val="3"/>
                <w:sz w:val="18"/>
                <w:szCs w:val="18"/>
                <w:lang w:bidi="hi-IN"/>
              </w:rPr>
            </w:pPr>
            <w:r>
              <w:rPr>
                <w:rFonts w:ascii="Arial" w:eastAsia="SimSun" w:hAnsi="Arial" w:cs="Arial"/>
                <w:kern w:val="3"/>
                <w:sz w:val="18"/>
                <w:szCs w:val="18"/>
                <w:lang w:bidi="hi-IN"/>
              </w:rPr>
              <w:t>9</w:t>
            </w:r>
          </w:p>
        </w:tc>
        <w:tc>
          <w:tcPr>
            <w:tcW w:w="1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80E61" w14:textId="21C10738" w:rsidR="007666C7" w:rsidRPr="00CD5466" w:rsidRDefault="00E618EA" w:rsidP="00B54B97">
            <w:pPr>
              <w:spacing w:after="160" w:line="259" w:lineRule="auto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Tekstylia i odzież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6B5BB" w14:textId="77777777" w:rsidR="007666C7" w:rsidRDefault="00E618EA" w:rsidP="00D76A6D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200110</w:t>
            </w:r>
          </w:p>
          <w:p w14:paraId="3CFC6B5E" w14:textId="1BB1864B" w:rsidR="00E618EA" w:rsidRPr="00CD5466" w:rsidRDefault="00E618EA" w:rsidP="00D76A6D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200111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FBD9B" w14:textId="54101543" w:rsidR="007666C7" w:rsidRPr="00CD5466" w:rsidRDefault="000E5C45" w:rsidP="00D76A6D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9AF97" w14:textId="77777777" w:rsidR="007666C7" w:rsidRPr="00CD5466" w:rsidRDefault="007666C7" w:rsidP="00D76A6D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1E3E3" w14:textId="77777777" w:rsidR="007666C7" w:rsidRPr="00CD5466" w:rsidRDefault="007666C7" w:rsidP="00D76A6D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</w:tr>
      <w:tr w:rsidR="00DE5DE9" w:rsidRPr="00CD5466" w14:paraId="03A96CFF" w14:textId="77777777" w:rsidTr="00B54B97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54ED5" w14:textId="6DCDD737" w:rsidR="00DE5DE9" w:rsidRDefault="00DE5DE9" w:rsidP="00D76A6D">
            <w:pPr>
              <w:suppressLineNumbers/>
              <w:autoSpaceDN w:val="0"/>
              <w:spacing w:after="160" w:line="259" w:lineRule="auto"/>
              <w:jc w:val="center"/>
              <w:rPr>
                <w:rFonts w:ascii="Arial" w:eastAsia="SimSun" w:hAnsi="Arial" w:cs="Arial"/>
                <w:kern w:val="3"/>
                <w:sz w:val="18"/>
                <w:szCs w:val="18"/>
                <w:lang w:bidi="hi-IN"/>
              </w:rPr>
            </w:pPr>
            <w:r>
              <w:rPr>
                <w:rFonts w:ascii="Arial" w:eastAsia="SimSun" w:hAnsi="Arial" w:cs="Arial"/>
                <w:kern w:val="3"/>
                <w:sz w:val="18"/>
                <w:szCs w:val="18"/>
                <w:lang w:bidi="hi-IN"/>
              </w:rPr>
              <w:t>1</w:t>
            </w:r>
            <w:r w:rsidR="000E1390">
              <w:rPr>
                <w:rFonts w:ascii="Arial" w:eastAsia="SimSun" w:hAnsi="Arial" w:cs="Arial"/>
                <w:kern w:val="3"/>
                <w:sz w:val="18"/>
                <w:szCs w:val="18"/>
                <w:lang w:bidi="hi-IN"/>
              </w:rPr>
              <w:t>0</w:t>
            </w:r>
          </w:p>
        </w:tc>
        <w:tc>
          <w:tcPr>
            <w:tcW w:w="1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E33B9" w14:textId="449B3A03" w:rsidR="00DE5DE9" w:rsidRDefault="00DE5DE9" w:rsidP="00B54B97">
            <w:pPr>
              <w:spacing w:after="160" w:line="259" w:lineRule="auto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Zużyte urządzenia elektryczne i elektroniczne inne niż wymienione w 200121</w:t>
            </w:r>
            <w:r w:rsidR="00B54B97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 i</w:t>
            </w: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 200123 </w:t>
            </w:r>
            <w:r w:rsidR="00B54B97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zawierające niebezpieczne składniki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2FAE1" w14:textId="136869D7" w:rsidR="00DE5DE9" w:rsidRDefault="00B54B97" w:rsidP="00D76A6D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200135*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F45D5" w14:textId="6344288B" w:rsidR="00DE5DE9" w:rsidRDefault="000E5C45" w:rsidP="00D76A6D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6C9C7" w14:textId="77777777" w:rsidR="00DE5DE9" w:rsidRPr="00CD5466" w:rsidRDefault="00DE5DE9" w:rsidP="00D76A6D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C97D" w14:textId="77777777" w:rsidR="00DE5DE9" w:rsidRPr="00CD5466" w:rsidRDefault="00DE5DE9" w:rsidP="00D76A6D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</w:tr>
      <w:tr w:rsidR="00B54B97" w:rsidRPr="00CD5466" w14:paraId="2D44782B" w14:textId="77777777" w:rsidTr="00B54B97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EC672" w14:textId="2BBDA6D9" w:rsidR="00B54B97" w:rsidRDefault="00B54B97" w:rsidP="00D76A6D">
            <w:pPr>
              <w:suppressLineNumbers/>
              <w:autoSpaceDN w:val="0"/>
              <w:spacing w:after="160" w:line="259" w:lineRule="auto"/>
              <w:jc w:val="center"/>
              <w:rPr>
                <w:rFonts w:ascii="Arial" w:eastAsia="SimSun" w:hAnsi="Arial" w:cs="Arial"/>
                <w:kern w:val="3"/>
                <w:sz w:val="18"/>
                <w:szCs w:val="18"/>
                <w:lang w:bidi="hi-IN"/>
              </w:rPr>
            </w:pPr>
            <w:r>
              <w:rPr>
                <w:rFonts w:ascii="Arial" w:eastAsia="SimSun" w:hAnsi="Arial" w:cs="Arial"/>
                <w:kern w:val="3"/>
                <w:sz w:val="18"/>
                <w:szCs w:val="18"/>
                <w:lang w:bidi="hi-IN"/>
              </w:rPr>
              <w:t>1</w:t>
            </w:r>
            <w:r w:rsidR="000E1390">
              <w:rPr>
                <w:rFonts w:ascii="Arial" w:eastAsia="SimSun" w:hAnsi="Arial" w:cs="Arial"/>
                <w:kern w:val="3"/>
                <w:sz w:val="18"/>
                <w:szCs w:val="18"/>
                <w:lang w:bidi="hi-IN"/>
              </w:rPr>
              <w:t>1</w:t>
            </w:r>
          </w:p>
        </w:tc>
        <w:tc>
          <w:tcPr>
            <w:tcW w:w="1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FEB7D" w14:textId="44B74912" w:rsidR="00B54B97" w:rsidRDefault="00B54B97" w:rsidP="00B54B97">
            <w:pPr>
              <w:spacing w:after="160" w:line="259" w:lineRule="auto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Zużyte urządzenia elektryczne i elektroniczne inne niż wymienione w 200121, 200123 i 200135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9FFB6" w14:textId="07F5D8C8" w:rsidR="00B54B97" w:rsidRDefault="00B54B97" w:rsidP="00D76A6D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200136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3D922" w14:textId="15B2F3AD" w:rsidR="00B54B97" w:rsidRDefault="000E5C45" w:rsidP="00D76A6D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DDC78" w14:textId="77777777" w:rsidR="00B54B97" w:rsidRPr="00CD5466" w:rsidRDefault="00B54B97" w:rsidP="00D76A6D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FCFD3" w14:textId="77777777" w:rsidR="00B54B97" w:rsidRPr="00CD5466" w:rsidRDefault="00B54B97" w:rsidP="00D76A6D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</w:tr>
      <w:tr w:rsidR="007666C7" w:rsidRPr="00CD5466" w14:paraId="584F742D" w14:textId="77777777" w:rsidTr="00D76A6D">
        <w:trPr>
          <w:trHeight w:val="528"/>
          <w:jc w:val="center"/>
        </w:trPr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967BC" w14:textId="77777777" w:rsidR="007666C7" w:rsidRPr="00CD5466" w:rsidRDefault="007666C7" w:rsidP="00D76A6D">
            <w:pPr>
              <w:spacing w:after="160" w:line="259" w:lineRule="auto"/>
              <w:jc w:val="right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CD5466"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  <w:t>RAZEM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D636C" w14:textId="7E34CCF1" w:rsidR="007666C7" w:rsidRPr="00CD5466" w:rsidRDefault="00A60B72" w:rsidP="00D76A6D">
            <w:pPr>
              <w:spacing w:after="160" w:line="259" w:lineRule="auto"/>
              <w:jc w:val="center"/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  <w:t>78</w:t>
            </w:r>
            <w:r w:rsidR="000E1390"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C150E" w14:textId="77777777" w:rsidR="007666C7" w:rsidRPr="00CD5466" w:rsidRDefault="007666C7" w:rsidP="00D76A6D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0865C" w14:textId="77777777" w:rsidR="007666C7" w:rsidRPr="00CD5466" w:rsidRDefault="007666C7" w:rsidP="00D76A6D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</w:tr>
      <w:tr w:rsidR="007666C7" w:rsidRPr="00CD5466" w14:paraId="4A6AA4E0" w14:textId="77777777" w:rsidTr="00E60BC6">
        <w:trPr>
          <w:trHeight w:val="528"/>
          <w:jc w:val="center"/>
        </w:trPr>
        <w:tc>
          <w:tcPr>
            <w:tcW w:w="89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640A4" w14:textId="115001B3" w:rsidR="007666C7" w:rsidRPr="007666C7" w:rsidRDefault="007666C7" w:rsidP="00D76A6D">
            <w:pPr>
              <w:spacing w:after="160" w:line="259" w:lineRule="auto"/>
              <w:jc w:val="center"/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</w:pPr>
            <w:r w:rsidRPr="007666C7"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  <w:t>ODPADY ODB</w:t>
            </w:r>
            <w:r w:rsidR="00F0651E"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  <w:t>IE</w:t>
            </w:r>
            <w:r w:rsidRPr="007666C7"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  <w:t>RANE Z PSZOK</w:t>
            </w:r>
          </w:p>
        </w:tc>
      </w:tr>
      <w:tr w:rsidR="00DE5DE9" w:rsidRPr="00CD5466" w14:paraId="35393BE1" w14:textId="77777777" w:rsidTr="00B54B97">
        <w:trPr>
          <w:trHeight w:val="528"/>
          <w:jc w:val="center"/>
        </w:trPr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54EAB" w14:textId="05E9DA3C" w:rsidR="00DE5DE9" w:rsidRPr="00DE5DE9" w:rsidRDefault="00DE5DE9" w:rsidP="00D76A6D">
            <w:pPr>
              <w:spacing w:after="160" w:line="259" w:lineRule="auto"/>
              <w:jc w:val="right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1C6AC" w14:textId="7CD7BD2B" w:rsidR="00DE5DE9" w:rsidRPr="00DE5DE9" w:rsidRDefault="00DE5DE9" w:rsidP="00B54B97">
            <w:pPr>
              <w:spacing w:after="160" w:line="259" w:lineRule="auto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DE5DE9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br/>
              <w:t>Papier i tektura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047BC" w14:textId="77777777" w:rsidR="00DE5DE9" w:rsidRDefault="00DE5DE9" w:rsidP="00DE5DE9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200101</w:t>
            </w:r>
          </w:p>
          <w:p w14:paraId="53EFB39E" w14:textId="0A6976FB" w:rsidR="00DE5DE9" w:rsidRPr="00DE5DE9" w:rsidRDefault="00DE5DE9" w:rsidP="00DE5DE9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150101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AA64A" w14:textId="3FCD705A" w:rsidR="00DE5DE9" w:rsidRPr="00DE5DE9" w:rsidRDefault="003A2064" w:rsidP="00D76A6D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A4251" w14:textId="77777777" w:rsidR="00DE5DE9" w:rsidRPr="00DE5DE9" w:rsidRDefault="00DE5DE9" w:rsidP="00D76A6D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F0AAB" w14:textId="77777777" w:rsidR="00DE5DE9" w:rsidRPr="00DE5DE9" w:rsidRDefault="00DE5DE9" w:rsidP="00D76A6D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</w:tr>
      <w:tr w:rsidR="00DE5DE9" w:rsidRPr="00CD5466" w14:paraId="7FA7A817" w14:textId="77777777" w:rsidTr="00B54B97">
        <w:trPr>
          <w:trHeight w:val="528"/>
          <w:jc w:val="center"/>
        </w:trPr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B7411" w14:textId="483B8AD7" w:rsidR="00DE5DE9" w:rsidRDefault="00DE5DE9" w:rsidP="00D76A6D">
            <w:pPr>
              <w:spacing w:after="160" w:line="259" w:lineRule="auto"/>
              <w:jc w:val="right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081B2" w14:textId="10C8C9B6" w:rsidR="00DE5DE9" w:rsidRPr="00DE5DE9" w:rsidRDefault="00DE5DE9" w:rsidP="00B54B97">
            <w:pPr>
              <w:spacing w:after="160" w:line="259" w:lineRule="auto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Metale, tworzywa sztuczne i opakowania wielomateriałowe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8436E" w14:textId="77777777" w:rsidR="00DE5DE9" w:rsidRDefault="00DE5DE9" w:rsidP="00DE5DE9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150102</w:t>
            </w:r>
          </w:p>
          <w:p w14:paraId="26AFAB27" w14:textId="77777777" w:rsidR="00DE5DE9" w:rsidRDefault="00DE5DE9" w:rsidP="00DE5DE9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150104</w:t>
            </w:r>
          </w:p>
          <w:p w14:paraId="3C45C8FD" w14:textId="77777777" w:rsidR="00DE5DE9" w:rsidRDefault="00DE5DE9" w:rsidP="00DE5DE9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150105</w:t>
            </w:r>
          </w:p>
          <w:p w14:paraId="5C3C793C" w14:textId="77777777" w:rsidR="00DE5DE9" w:rsidRDefault="00DE5DE9" w:rsidP="00DE5DE9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200139</w:t>
            </w:r>
          </w:p>
          <w:p w14:paraId="2F8C7B7B" w14:textId="1703DF25" w:rsidR="00DE5DE9" w:rsidRDefault="00DE5DE9" w:rsidP="00DE5DE9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200140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9F427" w14:textId="475C014A" w:rsidR="00DE5DE9" w:rsidRPr="00DE5DE9" w:rsidRDefault="003A2064" w:rsidP="00D76A6D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8472B" w14:textId="77777777" w:rsidR="00DE5DE9" w:rsidRPr="00DE5DE9" w:rsidRDefault="00DE5DE9" w:rsidP="00D76A6D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F3602" w14:textId="77777777" w:rsidR="00DE5DE9" w:rsidRPr="00DE5DE9" w:rsidRDefault="00DE5DE9" w:rsidP="00D76A6D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</w:tr>
      <w:tr w:rsidR="00DE5DE9" w:rsidRPr="00CD5466" w14:paraId="1CD850CE" w14:textId="77777777" w:rsidTr="00B54B97">
        <w:trPr>
          <w:trHeight w:val="528"/>
          <w:jc w:val="center"/>
        </w:trPr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3E356" w14:textId="2F4A3B24" w:rsidR="00DE5DE9" w:rsidRDefault="00DE5DE9" w:rsidP="00D76A6D">
            <w:pPr>
              <w:spacing w:after="160" w:line="259" w:lineRule="auto"/>
              <w:jc w:val="right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520E6" w14:textId="3E19F4DE" w:rsidR="00DE5DE9" w:rsidRPr="00DE5DE9" w:rsidRDefault="00DE5DE9" w:rsidP="00B54B97">
            <w:pPr>
              <w:spacing w:after="160" w:line="259" w:lineRule="auto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Szkło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A3232" w14:textId="77777777" w:rsidR="00DE5DE9" w:rsidRDefault="00DE5DE9" w:rsidP="00DE5DE9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200102</w:t>
            </w:r>
          </w:p>
          <w:p w14:paraId="239BFC69" w14:textId="3624B2B0" w:rsidR="00DE5DE9" w:rsidRDefault="00DE5DE9" w:rsidP="00DE5DE9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150107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F0E81" w14:textId="2FAA507F" w:rsidR="00DE5DE9" w:rsidRPr="00DE5DE9" w:rsidRDefault="003A2064" w:rsidP="00D76A6D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C33D8" w14:textId="77777777" w:rsidR="00DE5DE9" w:rsidRPr="00DE5DE9" w:rsidRDefault="00DE5DE9" w:rsidP="00D76A6D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DBC29" w14:textId="77777777" w:rsidR="00DE5DE9" w:rsidRPr="00DE5DE9" w:rsidRDefault="00DE5DE9" w:rsidP="00D76A6D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</w:tr>
      <w:tr w:rsidR="00DE5DE9" w:rsidRPr="00CD5466" w14:paraId="5544550C" w14:textId="77777777" w:rsidTr="00B54B97">
        <w:trPr>
          <w:trHeight w:val="528"/>
          <w:jc w:val="center"/>
        </w:trPr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059CE" w14:textId="4DCB902C" w:rsidR="00DE5DE9" w:rsidRDefault="00DE5DE9" w:rsidP="00D76A6D">
            <w:pPr>
              <w:spacing w:after="160" w:line="259" w:lineRule="auto"/>
              <w:jc w:val="right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1F1A8" w14:textId="4DAE5635" w:rsidR="00DE5DE9" w:rsidRPr="00DE5DE9" w:rsidRDefault="00DE5DE9" w:rsidP="00B54B97">
            <w:pPr>
              <w:spacing w:after="160" w:line="259" w:lineRule="auto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Zużyte opony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067E2" w14:textId="1D730F2B" w:rsidR="00DE5DE9" w:rsidRDefault="00DE5DE9" w:rsidP="00DE5DE9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160103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E4F9A" w14:textId="33DEDF18" w:rsidR="00DE5DE9" w:rsidRPr="00DE5DE9" w:rsidRDefault="003A2064" w:rsidP="00D76A6D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07C38" w14:textId="77777777" w:rsidR="00DE5DE9" w:rsidRPr="00DE5DE9" w:rsidRDefault="00DE5DE9" w:rsidP="00D76A6D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A4FCE" w14:textId="77777777" w:rsidR="00DE5DE9" w:rsidRPr="00DE5DE9" w:rsidRDefault="00DE5DE9" w:rsidP="00D76A6D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</w:tr>
      <w:tr w:rsidR="00DE5DE9" w:rsidRPr="00CD5466" w14:paraId="39A36CC8" w14:textId="77777777" w:rsidTr="00B54B97">
        <w:trPr>
          <w:trHeight w:val="528"/>
          <w:jc w:val="center"/>
        </w:trPr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B50FC" w14:textId="1566B563" w:rsidR="00DE5DE9" w:rsidRDefault="00DE5DE9" w:rsidP="00D76A6D">
            <w:pPr>
              <w:spacing w:after="160" w:line="259" w:lineRule="auto"/>
              <w:jc w:val="right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EC61C" w14:textId="0E40951B" w:rsidR="00DE5DE9" w:rsidRPr="00DE5DE9" w:rsidRDefault="00960CD0" w:rsidP="00B54B97">
            <w:pPr>
              <w:spacing w:after="160" w:line="259" w:lineRule="auto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Odpady ulegające biodegradacji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315F6" w14:textId="153A89B3" w:rsidR="00DE5DE9" w:rsidRDefault="00960CD0" w:rsidP="00DE5DE9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200</w:t>
            </w:r>
            <w:r w:rsidR="003E0D30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2</w:t>
            </w: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E4685" w14:textId="40C02EFD" w:rsidR="00DE5DE9" w:rsidRPr="00DE5DE9" w:rsidRDefault="00A60B72" w:rsidP="00D76A6D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45973" w14:textId="77777777" w:rsidR="00DE5DE9" w:rsidRPr="00DE5DE9" w:rsidRDefault="00DE5DE9" w:rsidP="00D76A6D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8514A" w14:textId="77777777" w:rsidR="00DE5DE9" w:rsidRPr="00DE5DE9" w:rsidRDefault="00DE5DE9" w:rsidP="00D76A6D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</w:tr>
      <w:tr w:rsidR="00DE5DE9" w:rsidRPr="00CD5466" w14:paraId="4612545F" w14:textId="77777777" w:rsidTr="00B54B97">
        <w:trPr>
          <w:trHeight w:val="528"/>
          <w:jc w:val="center"/>
        </w:trPr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1BA20" w14:textId="39348AFA" w:rsidR="00DE5DE9" w:rsidRDefault="003E0D30" w:rsidP="00D76A6D">
            <w:pPr>
              <w:spacing w:after="160" w:line="259" w:lineRule="auto"/>
              <w:jc w:val="right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E3B23" w14:textId="149F7A01" w:rsidR="003E0D30" w:rsidRPr="00DE5DE9" w:rsidRDefault="00DE5DE9" w:rsidP="00B54B97">
            <w:pPr>
              <w:spacing w:after="160" w:line="259" w:lineRule="auto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Odpady budowlane</w:t>
            </w:r>
            <w:r w:rsidR="003E0D30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/</w:t>
            </w:r>
            <w:r w:rsidR="003E0D30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br/>
              <w:t>mineralne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260D0" w14:textId="77777777" w:rsidR="00DE5DE9" w:rsidRDefault="00DE5DE9" w:rsidP="00DE5DE9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170101</w:t>
            </w:r>
          </w:p>
          <w:p w14:paraId="673D7E2C" w14:textId="77777777" w:rsidR="00DE5DE9" w:rsidRDefault="00DE5DE9" w:rsidP="00DE5DE9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170102</w:t>
            </w:r>
          </w:p>
          <w:p w14:paraId="16E64442" w14:textId="77777777" w:rsidR="00DE5DE9" w:rsidRDefault="00DE5DE9" w:rsidP="00DE5DE9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170103</w:t>
            </w:r>
          </w:p>
          <w:p w14:paraId="7CCF7B90" w14:textId="4DDDBF56" w:rsidR="00DE5DE9" w:rsidRDefault="00DE5DE9" w:rsidP="00DE5DE9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170107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438F3" w14:textId="0B9D6489" w:rsidR="00DE5DE9" w:rsidRPr="00DE5DE9" w:rsidRDefault="003C683D" w:rsidP="00D76A6D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</w:t>
            </w:r>
            <w:r w:rsidR="00294101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9A303" w14:textId="77777777" w:rsidR="00DE5DE9" w:rsidRPr="00DE5DE9" w:rsidRDefault="00DE5DE9" w:rsidP="00D76A6D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F70AC" w14:textId="77777777" w:rsidR="00DE5DE9" w:rsidRPr="00DE5DE9" w:rsidRDefault="00DE5DE9" w:rsidP="00D76A6D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</w:tr>
      <w:tr w:rsidR="00DE5DE9" w:rsidRPr="00CD5466" w14:paraId="37CEDC35" w14:textId="77777777" w:rsidTr="00DE5DE9">
        <w:trPr>
          <w:trHeight w:val="528"/>
          <w:jc w:val="center"/>
        </w:trPr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6F670" w14:textId="4C3C881E" w:rsidR="00DE5DE9" w:rsidRDefault="00DE5DE9" w:rsidP="00D76A6D">
            <w:pPr>
              <w:spacing w:after="160" w:line="259" w:lineRule="auto"/>
              <w:jc w:val="right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8F524" w14:textId="5AFE2241" w:rsidR="00DE5DE9" w:rsidRPr="003E0D30" w:rsidRDefault="003C683D" w:rsidP="00DE5DE9">
            <w:pPr>
              <w:spacing w:after="160" w:line="259" w:lineRule="auto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3E0D30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Zmieszane odpady z budowy </w:t>
            </w:r>
            <w:r w:rsidRPr="003E0D30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lastRenderedPageBreak/>
              <w:t>remontów i demontażu inne niż wymienione w 170901, 170902, 170903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12060" w14:textId="0FA129BC" w:rsidR="00DE5DE9" w:rsidRPr="003E0D30" w:rsidRDefault="003C683D" w:rsidP="003C683D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3E0D30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lastRenderedPageBreak/>
              <w:t>170904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3C27D" w14:textId="17A7CD52" w:rsidR="00DE5DE9" w:rsidRPr="003E0D30" w:rsidRDefault="00A60B72" w:rsidP="00D76A6D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9176A" w14:textId="77777777" w:rsidR="00DE5DE9" w:rsidRPr="00DE5DE9" w:rsidRDefault="00DE5DE9" w:rsidP="00D76A6D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42DD3" w14:textId="77777777" w:rsidR="00DE5DE9" w:rsidRPr="00DE5DE9" w:rsidRDefault="00DE5DE9" w:rsidP="00D76A6D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</w:tr>
      <w:tr w:rsidR="00DE5DE9" w:rsidRPr="00CD5466" w14:paraId="65E718C7" w14:textId="77777777" w:rsidTr="00DE5DE9">
        <w:trPr>
          <w:trHeight w:val="528"/>
          <w:jc w:val="center"/>
        </w:trPr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BAA86" w14:textId="6E1C37FF" w:rsidR="00DE5DE9" w:rsidRDefault="003E0D30" w:rsidP="00D76A6D">
            <w:pPr>
              <w:spacing w:after="160" w:line="259" w:lineRule="auto"/>
              <w:jc w:val="right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9D229" w14:textId="36CA0799" w:rsidR="00DE5DE9" w:rsidRPr="00DE5DE9" w:rsidRDefault="000A492B" w:rsidP="000A492B">
            <w:pPr>
              <w:spacing w:after="160" w:line="259" w:lineRule="auto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Zużyte urządzenia elektryczne i elektroniczne inne niż wymienione w 200121 i 200123 zawierające niebezpieczne składniki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055EB" w14:textId="5A327C6B" w:rsidR="00DE5DE9" w:rsidRDefault="000A492B" w:rsidP="000A492B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200135*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D0F34" w14:textId="1130BC1C" w:rsidR="00DE5DE9" w:rsidRPr="00DE5DE9" w:rsidRDefault="00A60B72" w:rsidP="00D76A6D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D4164" w14:textId="77777777" w:rsidR="00DE5DE9" w:rsidRPr="00DE5DE9" w:rsidRDefault="00DE5DE9" w:rsidP="00D76A6D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26AC7" w14:textId="77777777" w:rsidR="00DE5DE9" w:rsidRPr="00DE5DE9" w:rsidRDefault="00DE5DE9" w:rsidP="00D76A6D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</w:tr>
      <w:tr w:rsidR="00DE5DE9" w:rsidRPr="00CD5466" w14:paraId="7CC27CD9" w14:textId="77777777" w:rsidTr="00DE5DE9">
        <w:trPr>
          <w:trHeight w:val="528"/>
          <w:jc w:val="center"/>
        </w:trPr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2D0FA" w14:textId="772271D2" w:rsidR="00DE5DE9" w:rsidRDefault="003E0D30" w:rsidP="00D76A6D">
            <w:pPr>
              <w:spacing w:after="160" w:line="259" w:lineRule="auto"/>
              <w:jc w:val="right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80D52" w14:textId="7BA11909" w:rsidR="00DE5DE9" w:rsidRPr="00DE5DE9" w:rsidRDefault="000A492B" w:rsidP="000A492B">
            <w:pPr>
              <w:spacing w:after="160" w:line="259" w:lineRule="auto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Zużyte urządzenia elektryczne i elektroniczne inne niż wymienione w 200121, 200123 i 200135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3B80F" w14:textId="048FE141" w:rsidR="00DE5DE9" w:rsidRDefault="000A492B" w:rsidP="000A492B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200136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91D46" w14:textId="761D227D" w:rsidR="00DE5DE9" w:rsidRPr="00DE5DE9" w:rsidRDefault="000A492B" w:rsidP="00D76A6D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4C9CA" w14:textId="77777777" w:rsidR="00DE5DE9" w:rsidRPr="00DE5DE9" w:rsidRDefault="00DE5DE9" w:rsidP="00D76A6D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E2F8A" w14:textId="77777777" w:rsidR="00DE5DE9" w:rsidRPr="00DE5DE9" w:rsidRDefault="00DE5DE9" w:rsidP="00D76A6D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</w:tr>
      <w:tr w:rsidR="000A492B" w:rsidRPr="00CD5466" w14:paraId="74EB2985" w14:textId="77777777" w:rsidTr="00DE5DE9">
        <w:trPr>
          <w:trHeight w:val="528"/>
          <w:jc w:val="center"/>
        </w:trPr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CCB14" w14:textId="59C5CD92" w:rsidR="000A492B" w:rsidRDefault="000A492B" w:rsidP="00D76A6D">
            <w:pPr>
              <w:spacing w:after="160" w:line="259" w:lineRule="auto"/>
              <w:jc w:val="right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</w:t>
            </w:r>
            <w:r w:rsidR="003E0D30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77C76" w14:textId="1120F238" w:rsidR="000A492B" w:rsidRDefault="000A492B" w:rsidP="000A492B">
            <w:pPr>
              <w:spacing w:after="160" w:line="259" w:lineRule="auto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Inne niewymienione frakcje zbierane w sposób selektywny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E6534" w14:textId="44221965" w:rsidR="000A492B" w:rsidRDefault="000A492B" w:rsidP="000A492B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200199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D476C" w14:textId="6B351C78" w:rsidR="000A492B" w:rsidRDefault="000A492B" w:rsidP="00D76A6D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9B14E" w14:textId="77777777" w:rsidR="000A492B" w:rsidRPr="00DE5DE9" w:rsidRDefault="000A492B" w:rsidP="00D76A6D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3EA95" w14:textId="77777777" w:rsidR="000A492B" w:rsidRPr="00DE5DE9" w:rsidRDefault="000A492B" w:rsidP="00D76A6D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</w:tr>
      <w:tr w:rsidR="000A492B" w:rsidRPr="00CD5466" w14:paraId="48E4D61E" w14:textId="77777777" w:rsidTr="00DE5DE9">
        <w:trPr>
          <w:trHeight w:val="528"/>
          <w:jc w:val="center"/>
        </w:trPr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564BD" w14:textId="1A08A2A2" w:rsidR="000A492B" w:rsidRDefault="000A492B" w:rsidP="00D76A6D">
            <w:pPr>
              <w:spacing w:after="160" w:line="259" w:lineRule="auto"/>
              <w:jc w:val="right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</w:t>
            </w:r>
            <w:r w:rsidR="003E0D30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30A78" w14:textId="77777777" w:rsidR="000A492B" w:rsidRDefault="000A492B" w:rsidP="000A492B">
            <w:pPr>
              <w:spacing w:after="160" w:line="259" w:lineRule="auto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Popiół i żużel</w:t>
            </w:r>
          </w:p>
          <w:p w14:paraId="34D64B27" w14:textId="4165A224" w:rsidR="000A492B" w:rsidRDefault="000A492B" w:rsidP="000A492B">
            <w:pPr>
              <w:spacing w:after="160" w:line="259" w:lineRule="auto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(popioły z gospodarstw domowych)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451DA" w14:textId="77777777" w:rsidR="000A492B" w:rsidRDefault="000A492B" w:rsidP="000A492B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ex 200199</w:t>
            </w:r>
          </w:p>
          <w:p w14:paraId="1C0DDC41" w14:textId="02C4DAD0" w:rsidR="000A492B" w:rsidRDefault="000A492B" w:rsidP="000A492B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100101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76F38" w14:textId="32E3019F" w:rsidR="000A492B" w:rsidRDefault="00A60B72" w:rsidP="00D76A6D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2ADBB" w14:textId="77777777" w:rsidR="000A492B" w:rsidRPr="00DE5DE9" w:rsidRDefault="000A492B" w:rsidP="00D76A6D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FB878" w14:textId="77777777" w:rsidR="000A492B" w:rsidRPr="00DE5DE9" w:rsidRDefault="000A492B" w:rsidP="00D76A6D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</w:tr>
      <w:tr w:rsidR="000A492B" w:rsidRPr="00CD5466" w14:paraId="4A3FD51B" w14:textId="77777777" w:rsidTr="00DE5DE9">
        <w:trPr>
          <w:trHeight w:val="528"/>
          <w:jc w:val="center"/>
        </w:trPr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FAF69" w14:textId="22CBEEC7" w:rsidR="000A492B" w:rsidRDefault="000A492B" w:rsidP="00D76A6D">
            <w:pPr>
              <w:spacing w:after="160" w:line="259" w:lineRule="auto"/>
              <w:jc w:val="right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</w:t>
            </w:r>
            <w:r w:rsidR="003E0D30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94AC6" w14:textId="3DC4016B" w:rsidR="000A492B" w:rsidRDefault="000A492B" w:rsidP="000A492B">
            <w:pPr>
              <w:spacing w:after="160" w:line="259" w:lineRule="auto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Odpady wielkogabarytowe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682E4" w14:textId="08E1A75C" w:rsidR="000A492B" w:rsidRDefault="000A492B" w:rsidP="000A492B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200307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8536D" w14:textId="7A1299FB" w:rsidR="000A492B" w:rsidRDefault="00A60B72" w:rsidP="00D76A6D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533F8" w14:textId="77777777" w:rsidR="000A492B" w:rsidRPr="00DE5DE9" w:rsidRDefault="000A492B" w:rsidP="00D76A6D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793D9" w14:textId="77777777" w:rsidR="000A492B" w:rsidRPr="00DE5DE9" w:rsidRDefault="000A492B" w:rsidP="00D76A6D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</w:tr>
      <w:tr w:rsidR="000A492B" w:rsidRPr="00CD5466" w14:paraId="379C76D9" w14:textId="77777777" w:rsidTr="00DE5DE9">
        <w:trPr>
          <w:trHeight w:val="528"/>
          <w:jc w:val="center"/>
        </w:trPr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12544" w14:textId="3CF7BD30" w:rsidR="000A492B" w:rsidRDefault="000A492B" w:rsidP="00D76A6D">
            <w:pPr>
              <w:spacing w:after="160" w:line="259" w:lineRule="auto"/>
              <w:jc w:val="right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</w:t>
            </w:r>
            <w:r w:rsidR="003E0D30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F8AC1" w14:textId="5D0C0D97" w:rsidR="000A492B" w:rsidRDefault="000A492B" w:rsidP="000A492B">
            <w:pPr>
              <w:spacing w:after="160" w:line="259" w:lineRule="auto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Urządzenia zawierające freony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ADAEA" w14:textId="5B1B2A6F" w:rsidR="000A492B" w:rsidRDefault="000A492B" w:rsidP="000A492B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200123*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D23D0" w14:textId="38B82498" w:rsidR="000A492B" w:rsidRDefault="00A60B72" w:rsidP="00D76A6D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3D679" w14:textId="77777777" w:rsidR="000A492B" w:rsidRPr="00DE5DE9" w:rsidRDefault="000A492B" w:rsidP="00D76A6D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7E015" w14:textId="77777777" w:rsidR="000A492B" w:rsidRPr="00DE5DE9" w:rsidRDefault="000A492B" w:rsidP="00D76A6D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</w:tr>
      <w:tr w:rsidR="000A492B" w:rsidRPr="00CD5466" w14:paraId="3FD12A73" w14:textId="77777777" w:rsidTr="00DE5DE9">
        <w:trPr>
          <w:trHeight w:val="528"/>
          <w:jc w:val="center"/>
        </w:trPr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761E0" w14:textId="2FFFFCA5" w:rsidR="000A492B" w:rsidRDefault="000A492B" w:rsidP="00D76A6D">
            <w:pPr>
              <w:spacing w:after="160" w:line="259" w:lineRule="auto"/>
              <w:jc w:val="right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</w:t>
            </w:r>
            <w:r w:rsidR="003E0D30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2BBC5" w14:textId="5B45FFB3" w:rsidR="000A492B" w:rsidRDefault="000A492B" w:rsidP="000A492B">
            <w:pPr>
              <w:spacing w:after="160" w:line="259" w:lineRule="auto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Tekstylia i odzież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CE7A2" w14:textId="77777777" w:rsidR="000A492B" w:rsidRDefault="000A492B" w:rsidP="000A492B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200110</w:t>
            </w:r>
          </w:p>
          <w:p w14:paraId="1ABA55E7" w14:textId="132BDB42" w:rsidR="000A492B" w:rsidRDefault="000A492B" w:rsidP="000A492B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200111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E3084" w14:textId="14873451" w:rsidR="000A492B" w:rsidRDefault="000A492B" w:rsidP="00D76A6D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84198" w14:textId="77777777" w:rsidR="000A492B" w:rsidRPr="00DE5DE9" w:rsidRDefault="000A492B" w:rsidP="00D76A6D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957FC" w14:textId="77777777" w:rsidR="000A492B" w:rsidRPr="00DE5DE9" w:rsidRDefault="000A492B" w:rsidP="00D76A6D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</w:tr>
      <w:tr w:rsidR="00DE0776" w:rsidRPr="00CD5466" w14:paraId="02B96D17" w14:textId="77777777" w:rsidTr="00EE4662">
        <w:trPr>
          <w:trHeight w:val="528"/>
          <w:jc w:val="center"/>
        </w:trPr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988BC" w14:textId="11C5A21E" w:rsidR="00DE0776" w:rsidRPr="00DE0776" w:rsidRDefault="00DE0776" w:rsidP="00DE0776">
            <w:pPr>
              <w:spacing w:after="160" w:line="259" w:lineRule="auto"/>
              <w:jc w:val="right"/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</w:pPr>
            <w:r w:rsidRPr="00DE0776"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  <w:t>RAZEM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F92EE" w14:textId="3CFEC2DA" w:rsidR="00DE0776" w:rsidRPr="00DE0776" w:rsidRDefault="00A60B72" w:rsidP="00D76A6D">
            <w:pPr>
              <w:spacing w:after="160" w:line="259" w:lineRule="auto"/>
              <w:jc w:val="center"/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  <w:t>42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46709" w14:textId="77777777" w:rsidR="00DE0776" w:rsidRPr="00DE5DE9" w:rsidRDefault="00DE0776" w:rsidP="00D76A6D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1B56A" w14:textId="77777777" w:rsidR="00DE0776" w:rsidRPr="00DE5DE9" w:rsidRDefault="00DE0776" w:rsidP="00D76A6D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</w:tr>
      <w:tr w:rsidR="00DE0776" w:rsidRPr="00CD5466" w14:paraId="5EDD550F" w14:textId="77777777" w:rsidTr="00EE4662">
        <w:trPr>
          <w:trHeight w:val="528"/>
          <w:jc w:val="center"/>
        </w:trPr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498B0" w14:textId="3B892E26" w:rsidR="00DE0776" w:rsidRPr="00DE0776" w:rsidRDefault="00DE0776" w:rsidP="00DE0776">
            <w:pPr>
              <w:spacing w:after="160" w:line="259" w:lineRule="auto"/>
              <w:jc w:val="right"/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</w:pPr>
            <w:r w:rsidRPr="00DE0776"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  <w:t>OGÓŁEM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286AF" w14:textId="098833A8" w:rsidR="00DE0776" w:rsidRPr="00DE0776" w:rsidRDefault="00A60B72" w:rsidP="00D76A6D">
            <w:pPr>
              <w:spacing w:after="160" w:line="259" w:lineRule="auto"/>
              <w:jc w:val="center"/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  <w:t>82</w:t>
            </w:r>
            <w:r w:rsidR="000E1390"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5ACE3" w14:textId="77777777" w:rsidR="00DE0776" w:rsidRPr="00DE5DE9" w:rsidRDefault="00DE0776" w:rsidP="00D76A6D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6349D" w14:textId="77777777" w:rsidR="00DE0776" w:rsidRPr="00DE5DE9" w:rsidRDefault="00DE0776" w:rsidP="00D76A6D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</w:tr>
      <w:bookmarkEnd w:id="3"/>
    </w:tbl>
    <w:p w14:paraId="0DCF228D" w14:textId="77777777" w:rsidR="007666C7" w:rsidRPr="00F0651E" w:rsidRDefault="007666C7" w:rsidP="00F0651E">
      <w:pPr>
        <w:spacing w:after="240" w:line="276" w:lineRule="auto"/>
        <w:jc w:val="both"/>
        <w:rPr>
          <w:rFonts w:cs="Calibri"/>
          <w:i/>
        </w:rPr>
      </w:pPr>
    </w:p>
    <w:p w14:paraId="4EC7A9C6" w14:textId="0B7E2EAE" w:rsidR="006D6D8D" w:rsidRPr="004E7207" w:rsidRDefault="006D6D8D" w:rsidP="004E7207">
      <w:pPr>
        <w:pStyle w:val="Akapitzlist"/>
        <w:numPr>
          <w:ilvl w:val="0"/>
          <w:numId w:val="8"/>
        </w:numPr>
        <w:spacing w:after="120" w:line="276" w:lineRule="auto"/>
        <w:ind w:left="284" w:hanging="284"/>
        <w:jc w:val="both"/>
        <w:rPr>
          <w:rFonts w:cs="Calibri"/>
          <w:i/>
        </w:rPr>
      </w:pPr>
      <w:r w:rsidRPr="004E7207">
        <w:rPr>
          <w:rFonts w:cs="Calibri"/>
          <w:b/>
        </w:rPr>
        <w:t xml:space="preserve">Oświadczam(y), że </w:t>
      </w:r>
      <w:r w:rsidR="00441F29" w:rsidRPr="004E7207">
        <w:rPr>
          <w:rFonts w:cs="Calibri"/>
          <w:b/>
        </w:rPr>
        <w:t xml:space="preserve">do realizacji zamówienia </w:t>
      </w:r>
      <w:r w:rsidR="000E0F8C">
        <w:rPr>
          <w:rFonts w:cs="Calibri"/>
          <w:b/>
        </w:rPr>
        <w:t>zostaną s</w:t>
      </w:r>
      <w:r w:rsidR="00441F29" w:rsidRPr="004E7207">
        <w:rPr>
          <w:rFonts w:cs="Calibri"/>
          <w:b/>
        </w:rPr>
        <w:t>kier</w:t>
      </w:r>
      <w:r w:rsidR="000E0F8C">
        <w:rPr>
          <w:rFonts w:cs="Calibri"/>
          <w:b/>
        </w:rPr>
        <w:t>owane przynajmniej</w:t>
      </w:r>
      <w:r w:rsidR="00441F29" w:rsidRPr="004E7207">
        <w:rPr>
          <w:rFonts w:cs="Calibri"/>
          <w:b/>
        </w:rPr>
        <w:t xml:space="preserve"> </w:t>
      </w:r>
      <w:r w:rsidR="000E0F8C">
        <w:rPr>
          <w:rFonts w:cs="Calibri"/>
          <w:b/>
        </w:rPr>
        <w:t xml:space="preserve">trzy (3) </w:t>
      </w:r>
      <w:r w:rsidR="00441F29" w:rsidRPr="004E7207">
        <w:rPr>
          <w:rFonts w:cs="Calibri"/>
          <w:b/>
        </w:rPr>
        <w:t xml:space="preserve">pojazdy spełniające </w:t>
      </w:r>
      <w:r w:rsidR="000E0F8C">
        <w:rPr>
          <w:rFonts w:cs="Calibri"/>
          <w:b/>
        </w:rPr>
        <w:t xml:space="preserve">wymagania </w:t>
      </w:r>
      <w:r w:rsidR="00441F29" w:rsidRPr="004E7207">
        <w:rPr>
          <w:rFonts w:cs="Calibri"/>
          <w:b/>
        </w:rPr>
        <w:t>norm</w:t>
      </w:r>
      <w:r w:rsidR="000E0F8C">
        <w:rPr>
          <w:rFonts w:cs="Calibri"/>
          <w:b/>
        </w:rPr>
        <w:t>y</w:t>
      </w:r>
      <w:r w:rsidR="00441F29" w:rsidRPr="004E7207">
        <w:rPr>
          <w:rFonts w:cs="Calibri"/>
          <w:b/>
        </w:rPr>
        <w:t xml:space="preserve"> </w:t>
      </w:r>
      <w:r w:rsidR="000E0F8C">
        <w:rPr>
          <w:rFonts w:cs="Calibri"/>
          <w:b/>
        </w:rPr>
        <w:t>EURO 5</w:t>
      </w:r>
      <w:r w:rsidRPr="004E7207">
        <w:rPr>
          <w:rFonts w:cs="Calibri"/>
          <w:b/>
        </w:rPr>
        <w:t>:</w:t>
      </w:r>
    </w:p>
    <w:p w14:paraId="22875D61" w14:textId="645F42DE" w:rsidR="006D6D8D" w:rsidRPr="00441F29" w:rsidRDefault="000E0F8C" w:rsidP="00441F29">
      <w:pPr>
        <w:pStyle w:val="Akapitzlist"/>
        <w:numPr>
          <w:ilvl w:val="0"/>
          <w:numId w:val="7"/>
        </w:numPr>
        <w:suppressAutoHyphens w:val="0"/>
        <w:spacing w:line="276" w:lineRule="auto"/>
        <w:rPr>
          <w:rFonts w:cs="Calibri"/>
        </w:rPr>
      </w:pPr>
      <w:r>
        <w:rPr>
          <w:rFonts w:cs="Calibri"/>
        </w:rPr>
        <w:t>TAK</w:t>
      </w:r>
      <w:r w:rsidR="00441F29">
        <w:rPr>
          <w:rFonts w:cs="Calibri"/>
        </w:rPr>
        <w:t xml:space="preserve"> - </w:t>
      </w:r>
      <w:r w:rsidR="006D6D8D" w:rsidRPr="00283206">
        <w:rPr>
          <w:rFonts w:cs="Calibri"/>
        </w:rPr>
        <w:t>30 pkt</w:t>
      </w:r>
    </w:p>
    <w:p w14:paraId="3E16160D" w14:textId="035E7851" w:rsidR="006D6D8D" w:rsidRPr="00283206" w:rsidRDefault="000E0F8C" w:rsidP="006D6D8D">
      <w:pPr>
        <w:pStyle w:val="Akapitzlist"/>
        <w:numPr>
          <w:ilvl w:val="0"/>
          <w:numId w:val="7"/>
        </w:numPr>
        <w:suppressAutoHyphens w:val="0"/>
        <w:spacing w:line="276" w:lineRule="auto"/>
        <w:rPr>
          <w:rFonts w:cs="Calibri"/>
        </w:rPr>
      </w:pPr>
      <w:r>
        <w:rPr>
          <w:rFonts w:cs="Calibri"/>
        </w:rPr>
        <w:t>NIE</w:t>
      </w:r>
      <w:r w:rsidR="006D6D8D" w:rsidRPr="00283206">
        <w:rPr>
          <w:rFonts w:cs="Calibri"/>
        </w:rPr>
        <w:t xml:space="preserve"> </w:t>
      </w:r>
      <w:r w:rsidR="0096019B">
        <w:rPr>
          <w:rFonts w:cs="Calibri"/>
        </w:rPr>
        <w:t xml:space="preserve"> -</w:t>
      </w:r>
      <w:r w:rsidR="006D6D8D" w:rsidRPr="00283206">
        <w:rPr>
          <w:rFonts w:cs="Calibri"/>
        </w:rPr>
        <w:t xml:space="preserve"> </w:t>
      </w:r>
      <w:r w:rsidR="0096019B">
        <w:rPr>
          <w:rFonts w:cs="Calibri"/>
        </w:rPr>
        <w:t xml:space="preserve">  </w:t>
      </w:r>
      <w:r w:rsidR="006D6D8D" w:rsidRPr="00283206">
        <w:rPr>
          <w:rFonts w:cs="Calibri"/>
        </w:rPr>
        <w:t>0 pkt</w:t>
      </w:r>
    </w:p>
    <w:p w14:paraId="7058B2F5" w14:textId="77777777" w:rsidR="006D6D8D" w:rsidRDefault="006D6D8D" w:rsidP="004E7207">
      <w:pPr>
        <w:spacing w:after="120" w:line="276" w:lineRule="auto"/>
        <w:rPr>
          <w:rFonts w:cs="Calibri"/>
          <w:u w:val="single"/>
        </w:rPr>
      </w:pPr>
      <w:r w:rsidRPr="00283206">
        <w:rPr>
          <w:rFonts w:cs="Calibri"/>
          <w:u w:val="single"/>
        </w:rPr>
        <w:t>( należy koniecznie zaznaczyć jeden właściwy wariant)</w:t>
      </w:r>
    </w:p>
    <w:p w14:paraId="733C3BE6" w14:textId="77777777" w:rsidR="004E7207" w:rsidRDefault="004E7207" w:rsidP="004E7207">
      <w:pPr>
        <w:spacing w:after="120" w:line="276" w:lineRule="auto"/>
        <w:jc w:val="both"/>
        <w:rPr>
          <w:rFonts w:cs="Calibri"/>
          <w:bCs/>
        </w:rPr>
      </w:pPr>
      <w:r w:rsidRPr="00B93A57">
        <w:rPr>
          <w:rFonts w:cs="Calibri"/>
          <w:b/>
          <w:bCs/>
        </w:rPr>
        <w:lastRenderedPageBreak/>
        <w:t xml:space="preserve">Uwaga: </w:t>
      </w:r>
      <w:r w:rsidRPr="00283206">
        <w:rPr>
          <w:rFonts w:cs="Calibri"/>
          <w:bCs/>
        </w:rPr>
        <w:t>W</w:t>
      </w:r>
      <w:r>
        <w:rPr>
          <w:rFonts w:cs="Calibri"/>
          <w:bCs/>
        </w:rPr>
        <w:t> </w:t>
      </w:r>
      <w:r w:rsidRPr="00283206">
        <w:rPr>
          <w:rFonts w:cs="Calibri"/>
          <w:bCs/>
        </w:rPr>
        <w:t xml:space="preserve">przypadku, gdy Wykonawca nie wskaże w ofercie </w:t>
      </w:r>
      <w:r w:rsidRPr="00283206">
        <w:rPr>
          <w:rFonts w:cs="Calibri"/>
        </w:rPr>
        <w:t>kryterium środowiskowego</w:t>
      </w:r>
      <w:r>
        <w:rPr>
          <w:rFonts w:cs="Calibri"/>
        </w:rPr>
        <w:t xml:space="preserve"> - ograniczenie emisji spalin</w:t>
      </w:r>
      <w:r w:rsidRPr="00283206">
        <w:rPr>
          <w:rFonts w:cs="Calibri"/>
          <w:bCs/>
        </w:rPr>
        <w:t>, Zamawiający przyjmie, że Wykonawca oferuje brak wykonania kryterium, wówczas przyznane zostanie w tym kryterium 0 pkt.</w:t>
      </w:r>
    </w:p>
    <w:p w14:paraId="0BF5E06A" w14:textId="5DA6158E" w:rsidR="006D6D8D" w:rsidRPr="004E7207" w:rsidRDefault="006D6D8D" w:rsidP="004E7207">
      <w:pPr>
        <w:pStyle w:val="Akapitzlist"/>
        <w:numPr>
          <w:ilvl w:val="0"/>
          <w:numId w:val="8"/>
        </w:numPr>
        <w:spacing w:after="120" w:line="276" w:lineRule="auto"/>
        <w:ind w:left="284" w:hanging="284"/>
        <w:jc w:val="both"/>
        <w:rPr>
          <w:rFonts w:cs="Calibri"/>
          <w:bCs/>
        </w:rPr>
      </w:pPr>
      <w:r w:rsidRPr="004E7207">
        <w:rPr>
          <w:rFonts w:cs="Calibri"/>
        </w:rPr>
        <w:t>Kryterium środowiskowe:</w:t>
      </w:r>
    </w:p>
    <w:p w14:paraId="72AF06EA" w14:textId="34203E03" w:rsidR="006D6D8D" w:rsidRPr="0096019B" w:rsidRDefault="006D6D8D" w:rsidP="006D6D8D">
      <w:pPr>
        <w:pStyle w:val="Bezodstpw"/>
        <w:spacing w:line="276" w:lineRule="auto"/>
        <w:rPr>
          <w:rFonts w:cs="Calibri"/>
          <w:sz w:val="24"/>
          <w:szCs w:val="24"/>
        </w:rPr>
      </w:pPr>
      <w:r w:rsidRPr="0096019B">
        <w:rPr>
          <w:rFonts w:cs="Calibri"/>
          <w:b/>
          <w:sz w:val="24"/>
          <w:szCs w:val="24"/>
          <w:u w:val="single"/>
        </w:rPr>
        <w:t>Oświadczam(y), że przeprowadzimy/nie przeprowadzimy</w:t>
      </w:r>
      <w:r w:rsidRPr="0096019B">
        <w:rPr>
          <w:rStyle w:val="Odwoanieprzypisudolnego"/>
          <w:rFonts w:cs="Calibri"/>
          <w:b/>
          <w:sz w:val="24"/>
          <w:szCs w:val="24"/>
          <w:u w:val="single"/>
        </w:rPr>
        <w:footnoteReference w:id="2"/>
      </w:r>
      <w:r w:rsidRPr="0096019B">
        <w:rPr>
          <w:rFonts w:cs="Calibri"/>
          <w:b/>
          <w:sz w:val="24"/>
          <w:szCs w:val="24"/>
          <w:u w:val="single"/>
        </w:rPr>
        <w:t xml:space="preserve"> akcję promującą selektywną zbiórkę odpadów, tj. ulotki, broszury</w:t>
      </w:r>
      <w:r w:rsidR="0096019B">
        <w:rPr>
          <w:rFonts w:cs="Calibri"/>
          <w:b/>
          <w:sz w:val="24"/>
          <w:szCs w:val="24"/>
          <w:u w:val="single"/>
        </w:rPr>
        <w:t xml:space="preserve"> informacyjne</w:t>
      </w:r>
      <w:r w:rsidRPr="0096019B">
        <w:rPr>
          <w:rFonts w:cs="Calibri"/>
          <w:b/>
          <w:sz w:val="24"/>
          <w:szCs w:val="24"/>
          <w:u w:val="single"/>
        </w:rPr>
        <w:t xml:space="preserve"> i dostarczymy </w:t>
      </w:r>
      <w:r w:rsidR="0096019B">
        <w:rPr>
          <w:rFonts w:cs="Calibri"/>
          <w:b/>
          <w:sz w:val="24"/>
          <w:szCs w:val="24"/>
          <w:u w:val="single"/>
        </w:rPr>
        <w:br/>
      </w:r>
      <w:r w:rsidRPr="0096019B">
        <w:rPr>
          <w:rFonts w:cs="Calibri"/>
          <w:b/>
          <w:sz w:val="24"/>
          <w:szCs w:val="24"/>
          <w:u w:val="single"/>
        </w:rPr>
        <w:t>do każdej nieruchomości</w:t>
      </w:r>
      <w:r w:rsidR="00C349C6">
        <w:rPr>
          <w:rFonts w:cs="Calibri"/>
          <w:b/>
          <w:sz w:val="24"/>
          <w:szCs w:val="24"/>
          <w:u w:val="single"/>
        </w:rPr>
        <w:t xml:space="preserve"> </w:t>
      </w:r>
      <w:r w:rsidRPr="0096019B">
        <w:rPr>
          <w:rFonts w:cs="Calibri"/>
          <w:b/>
          <w:sz w:val="24"/>
          <w:szCs w:val="24"/>
          <w:u w:val="single"/>
        </w:rPr>
        <w:t>w</w:t>
      </w:r>
      <w:r w:rsidR="0096019B">
        <w:rPr>
          <w:rFonts w:cs="Calibri"/>
          <w:b/>
          <w:sz w:val="24"/>
          <w:szCs w:val="24"/>
          <w:u w:val="single"/>
        </w:rPr>
        <w:t xml:space="preserve"> </w:t>
      </w:r>
      <w:r w:rsidRPr="0096019B">
        <w:rPr>
          <w:rFonts w:cs="Calibri"/>
          <w:b/>
          <w:sz w:val="24"/>
          <w:szCs w:val="24"/>
          <w:u w:val="single"/>
        </w:rPr>
        <w:t>liczbie</w:t>
      </w:r>
      <w:r w:rsidR="00F62EC7">
        <w:rPr>
          <w:rStyle w:val="Odwoanieprzypisudolnego"/>
          <w:rFonts w:cs="Calibri"/>
          <w:b/>
          <w:sz w:val="24"/>
          <w:szCs w:val="24"/>
          <w:u w:val="single"/>
        </w:rPr>
        <w:footnoteReference w:id="3"/>
      </w:r>
      <w:r w:rsidRPr="0096019B">
        <w:rPr>
          <w:rFonts w:cs="Calibri"/>
          <w:b/>
          <w:sz w:val="24"/>
          <w:szCs w:val="24"/>
          <w:u w:val="single"/>
        </w:rPr>
        <w:t xml:space="preserve"> ……………….. w roku</w:t>
      </w:r>
      <w:r w:rsidR="00EB71C6">
        <w:rPr>
          <w:rFonts w:cs="Calibri"/>
          <w:sz w:val="24"/>
          <w:szCs w:val="24"/>
        </w:rPr>
        <w:t>, z</w:t>
      </w:r>
      <w:r w:rsidRPr="0096019B">
        <w:rPr>
          <w:rFonts w:cs="Calibri"/>
          <w:sz w:val="24"/>
          <w:szCs w:val="24"/>
        </w:rPr>
        <w:t xml:space="preserve">godnie z Rozdziałem </w:t>
      </w:r>
      <w:r w:rsidR="004E7207" w:rsidRPr="00EB71C6">
        <w:rPr>
          <w:rFonts w:cs="Calibri"/>
          <w:color w:val="000000" w:themeColor="text1"/>
          <w:sz w:val="24"/>
          <w:szCs w:val="24"/>
        </w:rPr>
        <w:t>XIX</w:t>
      </w:r>
      <w:r w:rsidRPr="00EB71C6">
        <w:rPr>
          <w:rFonts w:cs="Calibri"/>
          <w:color w:val="000000" w:themeColor="text1"/>
          <w:sz w:val="24"/>
          <w:szCs w:val="24"/>
        </w:rPr>
        <w:t xml:space="preserve"> </w:t>
      </w:r>
      <w:r w:rsidR="00EB71C6">
        <w:rPr>
          <w:rFonts w:cs="Calibri"/>
          <w:color w:val="000000" w:themeColor="text1"/>
          <w:sz w:val="24"/>
          <w:szCs w:val="24"/>
        </w:rPr>
        <w:br/>
      </w:r>
      <w:r w:rsidRPr="00EB71C6">
        <w:rPr>
          <w:rFonts w:cs="Calibri"/>
          <w:color w:val="000000" w:themeColor="text1"/>
          <w:sz w:val="24"/>
          <w:szCs w:val="24"/>
        </w:rPr>
        <w:t xml:space="preserve">ust. </w:t>
      </w:r>
      <w:r w:rsidR="004E7207" w:rsidRPr="00EB71C6">
        <w:rPr>
          <w:rFonts w:cs="Calibri"/>
          <w:color w:val="000000" w:themeColor="text1"/>
          <w:sz w:val="24"/>
          <w:szCs w:val="24"/>
        </w:rPr>
        <w:t>1</w:t>
      </w:r>
      <w:r w:rsidRPr="00EB71C6">
        <w:rPr>
          <w:rFonts w:cs="Calibri"/>
          <w:color w:val="000000" w:themeColor="text1"/>
          <w:sz w:val="24"/>
          <w:szCs w:val="24"/>
        </w:rPr>
        <w:t xml:space="preserve"> SWZ</w:t>
      </w:r>
      <w:r w:rsidRPr="0096019B">
        <w:rPr>
          <w:rFonts w:cs="Calibri"/>
          <w:sz w:val="24"/>
          <w:szCs w:val="24"/>
        </w:rPr>
        <w:t>.</w:t>
      </w:r>
    </w:p>
    <w:p w14:paraId="59FC3706" w14:textId="78D40DA6" w:rsidR="006D6D8D" w:rsidRPr="00F0651E" w:rsidRDefault="006D6D8D" w:rsidP="00F0651E">
      <w:pPr>
        <w:pStyle w:val="Bezodstpw"/>
        <w:spacing w:after="120" w:line="276" w:lineRule="auto"/>
        <w:rPr>
          <w:rFonts w:cs="Calibri"/>
          <w:sz w:val="24"/>
          <w:szCs w:val="24"/>
        </w:rPr>
      </w:pPr>
      <w:r w:rsidRPr="0096019B">
        <w:rPr>
          <w:rFonts w:cs="Calibri"/>
          <w:sz w:val="24"/>
          <w:szCs w:val="24"/>
        </w:rPr>
        <w:t>Jednocześnie informuje(my), że protokół z przeprowadzonej akcji przekażemy osobie odpowiedzialnej za rozliczenia wykonania zadania.</w:t>
      </w:r>
    </w:p>
    <w:p w14:paraId="1E37E20E" w14:textId="10A29F19" w:rsidR="004E7207" w:rsidRPr="00C349C6" w:rsidRDefault="006D6D8D" w:rsidP="00C349C6">
      <w:pPr>
        <w:spacing w:after="120" w:line="276" w:lineRule="auto"/>
        <w:jc w:val="both"/>
        <w:rPr>
          <w:rFonts w:cs="Calibri"/>
          <w:bCs/>
        </w:rPr>
      </w:pPr>
      <w:r w:rsidRPr="00B93A57">
        <w:rPr>
          <w:rFonts w:cs="Calibri"/>
          <w:b/>
          <w:bCs/>
        </w:rPr>
        <w:t xml:space="preserve">Uwaga: </w:t>
      </w:r>
      <w:r w:rsidRPr="00B93A57">
        <w:rPr>
          <w:rFonts w:cs="Calibri"/>
          <w:bCs/>
        </w:rPr>
        <w:t xml:space="preserve">W przypadku podania </w:t>
      </w:r>
      <w:r w:rsidRPr="00B93A57">
        <w:rPr>
          <w:rFonts w:cs="Calibri"/>
        </w:rPr>
        <w:t>kryterium środowiskowego, tj. przeprowadzenia akcji promującej selektywną</w:t>
      </w:r>
      <w:r w:rsidRPr="00283206">
        <w:rPr>
          <w:rFonts w:cs="Calibri"/>
        </w:rPr>
        <w:t xml:space="preserve"> zbiórkę odpadów </w:t>
      </w:r>
      <w:r w:rsidR="004E7207">
        <w:rPr>
          <w:rFonts w:cs="Calibri"/>
        </w:rPr>
        <w:t>/</w:t>
      </w:r>
      <w:r w:rsidRPr="00283206">
        <w:rPr>
          <w:rFonts w:cs="Calibri"/>
        </w:rPr>
        <w:t>dostarczenie ulotek, broszur informacyjnych do każdej nieruchomości</w:t>
      </w:r>
      <w:r w:rsidR="004E7207">
        <w:rPr>
          <w:rFonts w:cs="Calibri"/>
        </w:rPr>
        <w:t>/</w:t>
      </w:r>
      <w:r w:rsidRPr="00283206">
        <w:rPr>
          <w:rFonts w:cs="Calibri"/>
        </w:rPr>
        <w:t xml:space="preserve"> </w:t>
      </w:r>
      <w:r w:rsidRPr="00283206">
        <w:rPr>
          <w:rFonts w:cs="Calibri"/>
          <w:bCs/>
        </w:rPr>
        <w:t>w sposób odmienny niż wynikając</w:t>
      </w:r>
      <w:r w:rsidR="004E7207">
        <w:rPr>
          <w:rFonts w:cs="Calibri"/>
          <w:bCs/>
        </w:rPr>
        <w:t>y</w:t>
      </w:r>
      <w:r w:rsidRPr="00283206">
        <w:rPr>
          <w:rFonts w:cs="Calibri"/>
          <w:bCs/>
        </w:rPr>
        <w:t xml:space="preserve"> z powyższych wskazań, oferentowi zostanie przyznane 0 pkt. W</w:t>
      </w:r>
      <w:r>
        <w:rPr>
          <w:rFonts w:cs="Calibri"/>
          <w:bCs/>
        </w:rPr>
        <w:t> </w:t>
      </w:r>
      <w:r w:rsidRPr="00283206">
        <w:rPr>
          <w:rFonts w:cs="Calibri"/>
          <w:bCs/>
        </w:rPr>
        <w:t xml:space="preserve">przypadku, gdy Wykonawca w ogóle nie wskaże w ofercie </w:t>
      </w:r>
      <w:r w:rsidRPr="00283206">
        <w:rPr>
          <w:rFonts w:cs="Calibri"/>
        </w:rPr>
        <w:t>kryterium środowiskowego, tj. przeprowadzenia akcji promującej selektywną zbiórkę odpadów (dostarczenie ulotek, broszur informacyjnych do każdej nieruchomości)</w:t>
      </w:r>
      <w:r w:rsidRPr="00283206">
        <w:rPr>
          <w:rFonts w:cs="Calibri"/>
          <w:bCs/>
        </w:rPr>
        <w:t>, Zamawiający przyjmie, że Wykonawca oferuje brak wykonania kryterium, wówczas przyznane zostanie w tym kryterium 0 pkt.</w:t>
      </w:r>
    </w:p>
    <w:p w14:paraId="5FD92E54" w14:textId="77777777" w:rsidR="004E7207" w:rsidRDefault="006D6D8D" w:rsidP="00C349C6">
      <w:pPr>
        <w:pStyle w:val="Bezodstpw"/>
        <w:numPr>
          <w:ilvl w:val="0"/>
          <w:numId w:val="8"/>
        </w:numPr>
        <w:spacing w:after="120" w:line="276" w:lineRule="auto"/>
        <w:ind w:left="284" w:hanging="284"/>
        <w:rPr>
          <w:rFonts w:cs="Calibri"/>
          <w:sz w:val="24"/>
          <w:szCs w:val="24"/>
        </w:rPr>
      </w:pPr>
      <w:r w:rsidRPr="004E7207">
        <w:rPr>
          <w:rFonts w:cs="Calibri"/>
          <w:sz w:val="24"/>
          <w:szCs w:val="24"/>
        </w:rPr>
        <w:t>Zobowiązujemy się do wykonania usług objętych zamówieniem zgodnie z warunkami umowy.</w:t>
      </w:r>
    </w:p>
    <w:p w14:paraId="33A4DF37" w14:textId="647A7C9C" w:rsidR="004E7207" w:rsidRDefault="004E7207" w:rsidP="00C349C6">
      <w:pPr>
        <w:pStyle w:val="Bezodstpw"/>
        <w:numPr>
          <w:ilvl w:val="0"/>
          <w:numId w:val="8"/>
        </w:numPr>
        <w:spacing w:after="120" w:line="276" w:lineRule="auto"/>
        <w:ind w:left="284" w:hanging="284"/>
        <w:rPr>
          <w:rFonts w:cs="Calibri"/>
          <w:sz w:val="32"/>
          <w:szCs w:val="32"/>
        </w:rPr>
      </w:pPr>
      <w:r>
        <w:rPr>
          <w:rFonts w:cs="Calibri"/>
          <w:sz w:val="24"/>
          <w:szCs w:val="24"/>
        </w:rPr>
        <w:t xml:space="preserve"> </w:t>
      </w:r>
      <w:r w:rsidR="006D6D8D" w:rsidRPr="004E7207">
        <w:rPr>
          <w:rFonts w:cs="Calibri"/>
          <w:sz w:val="24"/>
          <w:szCs w:val="24"/>
        </w:rPr>
        <w:t xml:space="preserve">Oświadczam(y), </w:t>
      </w:r>
      <w:r w:rsidR="00C573E3">
        <w:rPr>
          <w:rFonts w:cs="Calibri"/>
          <w:sz w:val="24"/>
          <w:szCs w:val="24"/>
        </w:rPr>
        <w:t>ż</w:t>
      </w:r>
      <w:r w:rsidR="006D6D8D" w:rsidRPr="004E7207">
        <w:rPr>
          <w:rFonts w:cs="Calibri"/>
          <w:sz w:val="24"/>
          <w:szCs w:val="24"/>
        </w:rPr>
        <w:t xml:space="preserve">e </w:t>
      </w:r>
      <w:r w:rsidR="00C573E3">
        <w:rPr>
          <w:rFonts w:cs="Calibri"/>
          <w:sz w:val="24"/>
          <w:szCs w:val="24"/>
        </w:rPr>
        <w:t>zapoznałem/</w:t>
      </w:r>
      <w:r w:rsidR="006D6D8D" w:rsidRPr="004E7207">
        <w:rPr>
          <w:rFonts w:cs="Calibri"/>
          <w:sz w:val="24"/>
          <w:szCs w:val="24"/>
        </w:rPr>
        <w:t>zapoznaliśmy się ze specyfikacją warunków zamówienia oraz wzorem umowy i uznajemy się za związanych określonymi w niej zasadami postępowania, nie wnosimy do niej zastrzeżeń, posiadamy wszystkie informacje niezbędne do przygotowania oferty i wykonania przedmiotu zamówienia.</w:t>
      </w:r>
    </w:p>
    <w:p w14:paraId="5F102073" w14:textId="646F1BEB" w:rsidR="004E7207" w:rsidRDefault="004E7207" w:rsidP="00C349C6">
      <w:pPr>
        <w:pStyle w:val="Bezodstpw"/>
        <w:numPr>
          <w:ilvl w:val="0"/>
          <w:numId w:val="8"/>
        </w:numPr>
        <w:spacing w:after="120" w:line="276" w:lineRule="auto"/>
        <w:ind w:left="284" w:hanging="284"/>
        <w:rPr>
          <w:rFonts w:cs="Calibri"/>
          <w:sz w:val="24"/>
          <w:szCs w:val="24"/>
        </w:rPr>
      </w:pPr>
      <w:r>
        <w:rPr>
          <w:rFonts w:cs="Calibri"/>
        </w:rPr>
        <w:t xml:space="preserve"> </w:t>
      </w:r>
      <w:r w:rsidR="006D6D8D" w:rsidRPr="004E7207">
        <w:rPr>
          <w:rFonts w:cs="Calibri"/>
          <w:sz w:val="24"/>
          <w:szCs w:val="24"/>
        </w:rPr>
        <w:t>Oświadczam(y), że uważam</w:t>
      </w:r>
      <w:r w:rsidR="00C573E3">
        <w:rPr>
          <w:rFonts w:cs="Calibri"/>
          <w:sz w:val="24"/>
          <w:szCs w:val="24"/>
        </w:rPr>
        <w:t>(</w:t>
      </w:r>
      <w:r w:rsidR="006D6D8D" w:rsidRPr="004E7207">
        <w:rPr>
          <w:rFonts w:cs="Calibri"/>
          <w:sz w:val="24"/>
          <w:szCs w:val="24"/>
        </w:rPr>
        <w:t>y</w:t>
      </w:r>
      <w:r w:rsidR="00C573E3">
        <w:rPr>
          <w:rFonts w:cs="Calibri"/>
          <w:sz w:val="24"/>
          <w:szCs w:val="24"/>
        </w:rPr>
        <w:t>)</w:t>
      </w:r>
      <w:r w:rsidR="006D6D8D" w:rsidRPr="004E7207">
        <w:rPr>
          <w:rFonts w:cs="Calibri"/>
          <w:sz w:val="24"/>
          <w:szCs w:val="24"/>
        </w:rPr>
        <w:t xml:space="preserve"> się za</w:t>
      </w:r>
      <w:r w:rsidR="00C573E3">
        <w:rPr>
          <w:rFonts w:cs="Calibri"/>
          <w:sz w:val="24"/>
          <w:szCs w:val="24"/>
        </w:rPr>
        <w:t xml:space="preserve"> z</w:t>
      </w:r>
      <w:r w:rsidR="006D6D8D" w:rsidRPr="004E7207">
        <w:rPr>
          <w:rFonts w:cs="Calibri"/>
          <w:sz w:val="24"/>
          <w:szCs w:val="24"/>
        </w:rPr>
        <w:t xml:space="preserve">wiązanych niniejszą ofertą na czas wskazany w specyfikacji warunków zamówienia. </w:t>
      </w:r>
    </w:p>
    <w:p w14:paraId="4EC3DB4C" w14:textId="5CD3DA26" w:rsidR="006D6D8D" w:rsidRDefault="006D6D8D" w:rsidP="00C349C6">
      <w:pPr>
        <w:pStyle w:val="Bezodstpw"/>
        <w:numPr>
          <w:ilvl w:val="0"/>
          <w:numId w:val="8"/>
        </w:numPr>
        <w:spacing w:after="120" w:line="276" w:lineRule="auto"/>
        <w:ind w:left="284" w:hanging="284"/>
        <w:rPr>
          <w:rFonts w:cs="Calibri"/>
          <w:sz w:val="24"/>
          <w:szCs w:val="24"/>
        </w:rPr>
      </w:pPr>
      <w:r w:rsidRPr="004E7207">
        <w:rPr>
          <w:rFonts w:cs="Calibri"/>
          <w:sz w:val="24"/>
          <w:szCs w:val="24"/>
        </w:rPr>
        <w:t xml:space="preserve">Zamówienie zamierzamy zrealizować w terminie określonym przez Zamawiającego </w:t>
      </w:r>
      <w:r w:rsidR="004E7207">
        <w:rPr>
          <w:rFonts w:cs="Calibri"/>
          <w:sz w:val="24"/>
          <w:szCs w:val="24"/>
        </w:rPr>
        <w:br/>
      </w:r>
      <w:r w:rsidRPr="004E7207">
        <w:rPr>
          <w:rFonts w:cs="Calibri"/>
          <w:sz w:val="24"/>
          <w:szCs w:val="24"/>
        </w:rPr>
        <w:t xml:space="preserve">w Rozdziale </w:t>
      </w:r>
      <w:r w:rsidR="004E7207">
        <w:rPr>
          <w:rFonts w:cs="Calibri"/>
          <w:sz w:val="24"/>
          <w:szCs w:val="24"/>
        </w:rPr>
        <w:t>IX</w:t>
      </w:r>
      <w:r w:rsidRPr="004E7207">
        <w:rPr>
          <w:rFonts w:cs="Calibri"/>
          <w:sz w:val="24"/>
          <w:szCs w:val="24"/>
        </w:rPr>
        <w:t xml:space="preserve"> SWZ.</w:t>
      </w:r>
    </w:p>
    <w:p w14:paraId="5A901CB1" w14:textId="77777777" w:rsidR="00C573E3" w:rsidRDefault="00C573E3" w:rsidP="00C349C6">
      <w:pPr>
        <w:pStyle w:val="Bezodstpw"/>
        <w:numPr>
          <w:ilvl w:val="0"/>
          <w:numId w:val="8"/>
        </w:numPr>
        <w:spacing w:after="120" w:line="276" w:lineRule="auto"/>
        <w:ind w:left="284" w:hanging="284"/>
        <w:rPr>
          <w:rFonts w:cs="Calibri"/>
          <w:sz w:val="24"/>
          <w:szCs w:val="24"/>
        </w:rPr>
      </w:pPr>
      <w:r w:rsidRPr="00C573E3">
        <w:rPr>
          <w:rFonts w:eastAsia="Times New Roman" w:cs="Calibri"/>
          <w:sz w:val="24"/>
          <w:szCs w:val="24"/>
          <w:lang w:eastAsia="ar-SA"/>
        </w:rPr>
        <w:t>Oświadczam</w:t>
      </w:r>
      <w:r>
        <w:rPr>
          <w:rFonts w:eastAsia="Times New Roman" w:cs="Calibri"/>
          <w:sz w:val="24"/>
          <w:szCs w:val="24"/>
          <w:lang w:eastAsia="ar-SA"/>
        </w:rPr>
        <w:t>(y)</w:t>
      </w:r>
      <w:r w:rsidRPr="00C573E3">
        <w:rPr>
          <w:rFonts w:eastAsia="Times New Roman" w:cs="Calibri"/>
          <w:sz w:val="24"/>
          <w:szCs w:val="24"/>
          <w:lang w:eastAsia="ar-SA"/>
        </w:rPr>
        <w:t>, że wypełniłem</w:t>
      </w:r>
      <w:r>
        <w:rPr>
          <w:rFonts w:eastAsia="Times New Roman" w:cs="Calibri"/>
          <w:sz w:val="24"/>
          <w:szCs w:val="24"/>
          <w:lang w:eastAsia="ar-SA"/>
        </w:rPr>
        <w:t>/wypełniliśmy</w:t>
      </w:r>
      <w:r w:rsidRPr="00C573E3">
        <w:rPr>
          <w:rFonts w:eastAsia="Times New Roman" w:cs="Calibri"/>
          <w:sz w:val="24"/>
          <w:szCs w:val="24"/>
          <w:lang w:eastAsia="ar-SA"/>
        </w:rPr>
        <w:t xml:space="preserve"> obowiązki informacyjne przewidziane w art. 13 lub art. 14 RODO</w:t>
      </w:r>
      <w:r>
        <w:rPr>
          <w:rStyle w:val="Odwoanieprzypisudolnego"/>
          <w:rFonts w:eastAsia="Times New Roman" w:cs="Calibri"/>
          <w:sz w:val="24"/>
          <w:szCs w:val="24"/>
          <w:lang w:eastAsia="ar-SA"/>
        </w:rPr>
        <w:footnoteReference w:id="4"/>
      </w:r>
      <w:r w:rsidRPr="00C573E3">
        <w:rPr>
          <w:rFonts w:eastAsia="Times New Roman" w:cs="Calibri"/>
          <w:sz w:val="24"/>
          <w:szCs w:val="24"/>
          <w:lang w:eastAsia="ar-SA"/>
        </w:rPr>
        <w:t xml:space="preserve"> wobec osób fizycznych, od których dane osobowe </w:t>
      </w:r>
      <w:r w:rsidRPr="00C573E3">
        <w:rPr>
          <w:rFonts w:eastAsia="Times New Roman" w:cs="Calibri"/>
          <w:sz w:val="24"/>
          <w:szCs w:val="24"/>
          <w:lang w:eastAsia="ar-SA"/>
        </w:rPr>
        <w:lastRenderedPageBreak/>
        <w:t>bezpośrednio lub pośrednio pozyskałem w celu ubiegania się o udzielenie zamówienia publicznego w niniejszym postępowaniu.*</w:t>
      </w:r>
    </w:p>
    <w:p w14:paraId="5DE953C0" w14:textId="58E4A3B5" w:rsidR="00C573E3" w:rsidRPr="00C573E3" w:rsidRDefault="00C573E3" w:rsidP="00C349C6">
      <w:pPr>
        <w:pStyle w:val="Bezodstpw"/>
        <w:numPr>
          <w:ilvl w:val="0"/>
          <w:numId w:val="8"/>
        </w:numPr>
        <w:spacing w:after="120" w:line="276" w:lineRule="auto"/>
        <w:ind w:left="284" w:hanging="284"/>
        <w:rPr>
          <w:rFonts w:cs="Calibri"/>
          <w:sz w:val="24"/>
          <w:szCs w:val="24"/>
        </w:rPr>
      </w:pPr>
      <w:r w:rsidRPr="00C573E3">
        <w:rPr>
          <w:rFonts w:cs="Calibri"/>
          <w:sz w:val="24"/>
          <w:szCs w:val="24"/>
        </w:rPr>
        <w:t xml:space="preserve">Oświadczam(y), że </w:t>
      </w:r>
      <w:r>
        <w:rPr>
          <w:rFonts w:cs="Calibri"/>
          <w:sz w:val="24"/>
          <w:szCs w:val="24"/>
        </w:rPr>
        <w:t>zapoznałem/</w:t>
      </w:r>
      <w:r w:rsidRPr="00C573E3">
        <w:rPr>
          <w:rFonts w:cs="Calibri"/>
          <w:sz w:val="24"/>
          <w:szCs w:val="24"/>
        </w:rPr>
        <w:t>zapoznaliśmy się z wymogami Zamawiającego dotyczącymi wykonania usługi będącej przedmiotem zamówienia oraz posiadamy wszystkie informacje potrzebne do złożenia oferty i należytego wykonania zamówienia.</w:t>
      </w:r>
    </w:p>
    <w:p w14:paraId="2BE871AB" w14:textId="77777777" w:rsidR="00E84964" w:rsidRDefault="00C573E3" w:rsidP="00C349C6">
      <w:pPr>
        <w:pStyle w:val="Bezodstpw"/>
        <w:numPr>
          <w:ilvl w:val="0"/>
          <w:numId w:val="8"/>
        </w:numPr>
        <w:spacing w:after="120" w:line="276" w:lineRule="auto"/>
        <w:ind w:left="283" w:hanging="425"/>
        <w:rPr>
          <w:rFonts w:cs="Calibri"/>
          <w:sz w:val="24"/>
          <w:szCs w:val="24"/>
        </w:rPr>
      </w:pPr>
      <w:r w:rsidRPr="00C573E3">
        <w:rPr>
          <w:rFonts w:cs="Calibri"/>
          <w:sz w:val="24"/>
          <w:szCs w:val="24"/>
        </w:rPr>
        <w:t xml:space="preserve">W przypadku udzielenia nam zamówienia zobowiązujemy się do zawarcia umowy </w:t>
      </w:r>
      <w:r>
        <w:rPr>
          <w:rFonts w:cs="Calibri"/>
          <w:sz w:val="24"/>
          <w:szCs w:val="24"/>
        </w:rPr>
        <w:br/>
      </w:r>
      <w:r w:rsidRPr="00C573E3">
        <w:rPr>
          <w:rFonts w:cs="Calibri"/>
          <w:sz w:val="24"/>
          <w:szCs w:val="24"/>
        </w:rPr>
        <w:t xml:space="preserve">wg załączonego wzoru w miejscu i terminie wskazanym przez Zamawiającego. </w:t>
      </w:r>
    </w:p>
    <w:p w14:paraId="2222EAED" w14:textId="390FBD93" w:rsidR="00E84964" w:rsidRDefault="00E84964" w:rsidP="00027450">
      <w:pPr>
        <w:pStyle w:val="Bezodstpw"/>
        <w:numPr>
          <w:ilvl w:val="0"/>
          <w:numId w:val="8"/>
        </w:numPr>
        <w:spacing w:after="240" w:line="276" w:lineRule="auto"/>
        <w:ind w:left="283" w:hanging="425"/>
        <w:rPr>
          <w:rFonts w:cs="Calibri"/>
          <w:sz w:val="24"/>
          <w:szCs w:val="24"/>
        </w:rPr>
      </w:pPr>
      <w:r w:rsidRPr="00E84964">
        <w:rPr>
          <w:rFonts w:cs="Calibri"/>
          <w:sz w:val="24"/>
          <w:szCs w:val="24"/>
        </w:rPr>
        <w:t xml:space="preserve">Stosownie do przepisu art. 6d ust. 4 pkt 5 ustawy z dnia 13 września 1996 r. </w:t>
      </w:r>
      <w:r w:rsidRPr="00E84964">
        <w:rPr>
          <w:rFonts w:cs="Calibri"/>
          <w:sz w:val="24"/>
          <w:szCs w:val="24"/>
        </w:rPr>
        <w:br/>
        <w:t>o utrzymaniu czystości i porządku w gminach (</w:t>
      </w:r>
      <w:proofErr w:type="spellStart"/>
      <w:r w:rsidRPr="00E84964">
        <w:rPr>
          <w:rFonts w:cs="Calibri"/>
          <w:sz w:val="24"/>
          <w:szCs w:val="24"/>
        </w:rPr>
        <w:t>t.j</w:t>
      </w:r>
      <w:proofErr w:type="spellEnd"/>
      <w:r w:rsidRPr="00E84964">
        <w:rPr>
          <w:rFonts w:cs="Calibri"/>
          <w:sz w:val="24"/>
          <w:szCs w:val="24"/>
        </w:rPr>
        <w:t xml:space="preserve">. Dz. U. z 2023, poz. 1469 ze zm.) wskazuje następujące instalacje, do których jestem obowiązany przekazywać odebrane odpady: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111"/>
        <w:gridCol w:w="4276"/>
      </w:tblGrid>
      <w:tr w:rsidR="00E84964" w:rsidRPr="00283206" w14:paraId="55394580" w14:textId="77777777" w:rsidTr="00E84964">
        <w:tc>
          <w:tcPr>
            <w:tcW w:w="675" w:type="dxa"/>
            <w:shd w:val="clear" w:color="auto" w:fill="auto"/>
            <w:vAlign w:val="center"/>
          </w:tcPr>
          <w:p w14:paraId="5A001DB0" w14:textId="77777777" w:rsidR="00E84964" w:rsidRPr="00283206" w:rsidRDefault="00E84964" w:rsidP="00E84964">
            <w:pPr>
              <w:pStyle w:val="Bezodstpw"/>
              <w:spacing w:line="276" w:lineRule="auto"/>
              <w:jc w:val="center"/>
              <w:rPr>
                <w:rFonts w:cs="Calibri"/>
                <w:b/>
              </w:rPr>
            </w:pPr>
            <w:r w:rsidRPr="00283206">
              <w:rPr>
                <w:rFonts w:cs="Calibri"/>
                <w:b/>
              </w:rPr>
              <w:t>Lp.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17FCE2A" w14:textId="183FCA82" w:rsidR="00E84964" w:rsidRPr="00283206" w:rsidRDefault="00E84964" w:rsidP="00E84964">
            <w:pPr>
              <w:pStyle w:val="Bezodstpw"/>
              <w:spacing w:line="276" w:lineRule="auto"/>
              <w:jc w:val="center"/>
              <w:rPr>
                <w:rFonts w:cs="Calibri"/>
                <w:b/>
              </w:rPr>
            </w:pPr>
            <w:r w:rsidRPr="00283206">
              <w:rPr>
                <w:rFonts w:cs="Calibri"/>
                <w:b/>
              </w:rPr>
              <w:t xml:space="preserve">Nazwa i adres podmiotu </w:t>
            </w:r>
            <w:r>
              <w:rPr>
                <w:rFonts w:cs="Calibri"/>
                <w:b/>
              </w:rPr>
              <w:br/>
            </w:r>
            <w:r w:rsidRPr="00283206">
              <w:rPr>
                <w:rFonts w:cs="Calibri"/>
                <w:b/>
              </w:rPr>
              <w:t>zarządzającego instalacją</w:t>
            </w:r>
          </w:p>
        </w:tc>
        <w:tc>
          <w:tcPr>
            <w:tcW w:w="4276" w:type="dxa"/>
            <w:shd w:val="clear" w:color="auto" w:fill="auto"/>
            <w:vAlign w:val="center"/>
          </w:tcPr>
          <w:p w14:paraId="2F150A4F" w14:textId="77777777" w:rsidR="00E84964" w:rsidRPr="00283206" w:rsidRDefault="00E84964" w:rsidP="00E84964">
            <w:pPr>
              <w:pStyle w:val="Bezodstpw"/>
              <w:spacing w:line="276" w:lineRule="auto"/>
              <w:jc w:val="center"/>
              <w:rPr>
                <w:rFonts w:cs="Calibri"/>
                <w:b/>
              </w:rPr>
            </w:pPr>
            <w:r w:rsidRPr="00283206">
              <w:rPr>
                <w:rFonts w:cs="Calibri"/>
                <w:b/>
              </w:rPr>
              <w:t>Rodzaj i adres instalacji</w:t>
            </w:r>
          </w:p>
        </w:tc>
      </w:tr>
      <w:tr w:rsidR="00E84964" w:rsidRPr="00283206" w14:paraId="4943D528" w14:textId="77777777" w:rsidTr="00D76A6D">
        <w:trPr>
          <w:trHeight w:val="777"/>
        </w:trPr>
        <w:tc>
          <w:tcPr>
            <w:tcW w:w="675" w:type="dxa"/>
            <w:shd w:val="clear" w:color="auto" w:fill="auto"/>
            <w:vAlign w:val="center"/>
          </w:tcPr>
          <w:p w14:paraId="112C204F" w14:textId="77777777" w:rsidR="00E84964" w:rsidRPr="00283206" w:rsidRDefault="00E84964" w:rsidP="00D76A6D">
            <w:pPr>
              <w:pStyle w:val="Bezodstpw"/>
              <w:spacing w:line="276" w:lineRule="auto"/>
              <w:jc w:val="center"/>
              <w:rPr>
                <w:rFonts w:cs="Calibri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64E04440" w14:textId="77777777" w:rsidR="00E84964" w:rsidRPr="00283206" w:rsidRDefault="00E84964" w:rsidP="00D76A6D">
            <w:pPr>
              <w:pStyle w:val="Bezodstpw"/>
              <w:spacing w:line="276" w:lineRule="auto"/>
              <w:jc w:val="center"/>
              <w:rPr>
                <w:rFonts w:cs="Calibri"/>
              </w:rPr>
            </w:pPr>
          </w:p>
        </w:tc>
        <w:tc>
          <w:tcPr>
            <w:tcW w:w="4276" w:type="dxa"/>
            <w:shd w:val="clear" w:color="auto" w:fill="auto"/>
            <w:vAlign w:val="center"/>
          </w:tcPr>
          <w:p w14:paraId="0AA72505" w14:textId="77777777" w:rsidR="00E84964" w:rsidRPr="00283206" w:rsidRDefault="00E84964" w:rsidP="00D76A6D">
            <w:pPr>
              <w:pStyle w:val="Bezodstpw"/>
              <w:spacing w:line="276" w:lineRule="auto"/>
              <w:jc w:val="center"/>
              <w:rPr>
                <w:rFonts w:cs="Calibri"/>
              </w:rPr>
            </w:pPr>
          </w:p>
        </w:tc>
      </w:tr>
      <w:tr w:rsidR="00E84964" w:rsidRPr="00283206" w14:paraId="3D91EC64" w14:textId="77777777" w:rsidTr="00D76A6D">
        <w:trPr>
          <w:trHeight w:val="831"/>
        </w:trPr>
        <w:tc>
          <w:tcPr>
            <w:tcW w:w="675" w:type="dxa"/>
            <w:shd w:val="clear" w:color="auto" w:fill="auto"/>
            <w:vAlign w:val="center"/>
          </w:tcPr>
          <w:p w14:paraId="4A553D0B" w14:textId="77777777" w:rsidR="00E84964" w:rsidRPr="00283206" w:rsidRDefault="00E84964" w:rsidP="00D76A6D">
            <w:pPr>
              <w:pStyle w:val="Bezodstpw"/>
              <w:spacing w:line="276" w:lineRule="auto"/>
              <w:jc w:val="center"/>
              <w:rPr>
                <w:rFonts w:cs="Calibri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43139CD9" w14:textId="77777777" w:rsidR="00E84964" w:rsidRPr="00283206" w:rsidRDefault="00E84964" w:rsidP="00D76A6D">
            <w:pPr>
              <w:pStyle w:val="Bezodstpw"/>
              <w:spacing w:line="276" w:lineRule="auto"/>
              <w:jc w:val="center"/>
              <w:rPr>
                <w:rFonts w:cs="Calibri"/>
              </w:rPr>
            </w:pPr>
          </w:p>
        </w:tc>
        <w:tc>
          <w:tcPr>
            <w:tcW w:w="4276" w:type="dxa"/>
            <w:shd w:val="clear" w:color="auto" w:fill="auto"/>
            <w:vAlign w:val="center"/>
          </w:tcPr>
          <w:p w14:paraId="6275001B" w14:textId="77777777" w:rsidR="00E84964" w:rsidRPr="00283206" w:rsidRDefault="00E84964" w:rsidP="00D76A6D">
            <w:pPr>
              <w:pStyle w:val="Bezodstpw"/>
              <w:spacing w:line="276" w:lineRule="auto"/>
              <w:jc w:val="center"/>
              <w:rPr>
                <w:rFonts w:cs="Calibri"/>
              </w:rPr>
            </w:pPr>
          </w:p>
        </w:tc>
      </w:tr>
      <w:tr w:rsidR="00E84964" w:rsidRPr="00283206" w14:paraId="04224C6F" w14:textId="77777777" w:rsidTr="00D76A6D">
        <w:trPr>
          <w:trHeight w:val="984"/>
        </w:trPr>
        <w:tc>
          <w:tcPr>
            <w:tcW w:w="675" w:type="dxa"/>
            <w:shd w:val="clear" w:color="auto" w:fill="auto"/>
            <w:vAlign w:val="center"/>
          </w:tcPr>
          <w:p w14:paraId="22269757" w14:textId="77777777" w:rsidR="00E84964" w:rsidRPr="00283206" w:rsidRDefault="00E84964" w:rsidP="00D76A6D">
            <w:pPr>
              <w:pStyle w:val="Bezodstpw"/>
              <w:spacing w:line="276" w:lineRule="auto"/>
              <w:jc w:val="center"/>
              <w:rPr>
                <w:rFonts w:cs="Calibri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3D88A45F" w14:textId="77777777" w:rsidR="00E84964" w:rsidRPr="00283206" w:rsidRDefault="00E84964" w:rsidP="00D76A6D">
            <w:pPr>
              <w:pStyle w:val="Bezodstpw"/>
              <w:spacing w:line="276" w:lineRule="auto"/>
              <w:jc w:val="center"/>
              <w:rPr>
                <w:rFonts w:cs="Calibri"/>
              </w:rPr>
            </w:pPr>
          </w:p>
        </w:tc>
        <w:tc>
          <w:tcPr>
            <w:tcW w:w="4276" w:type="dxa"/>
            <w:shd w:val="clear" w:color="auto" w:fill="auto"/>
            <w:vAlign w:val="center"/>
          </w:tcPr>
          <w:p w14:paraId="3E169A17" w14:textId="77777777" w:rsidR="00E84964" w:rsidRPr="00283206" w:rsidRDefault="00E84964" w:rsidP="00D76A6D">
            <w:pPr>
              <w:pStyle w:val="Bezodstpw"/>
              <w:spacing w:line="276" w:lineRule="auto"/>
              <w:jc w:val="center"/>
              <w:rPr>
                <w:rFonts w:cs="Calibri"/>
              </w:rPr>
            </w:pPr>
          </w:p>
        </w:tc>
      </w:tr>
    </w:tbl>
    <w:p w14:paraId="6E14BD79" w14:textId="77777777" w:rsidR="00867AE3" w:rsidRDefault="00867AE3" w:rsidP="00867AE3">
      <w:pPr>
        <w:pStyle w:val="Bezodstpw"/>
        <w:spacing w:after="240" w:line="276" w:lineRule="auto"/>
        <w:rPr>
          <w:rFonts w:cs="Calibri"/>
          <w:sz w:val="24"/>
          <w:szCs w:val="24"/>
        </w:rPr>
      </w:pPr>
    </w:p>
    <w:p w14:paraId="4530DA74" w14:textId="77777777" w:rsidR="00867AE3" w:rsidRPr="00867AE3" w:rsidRDefault="00867AE3" w:rsidP="00867AE3">
      <w:pPr>
        <w:pStyle w:val="Bezodstpw"/>
        <w:numPr>
          <w:ilvl w:val="0"/>
          <w:numId w:val="8"/>
        </w:numPr>
        <w:spacing w:after="240" w:line="276" w:lineRule="auto"/>
        <w:ind w:left="284" w:hanging="426"/>
        <w:rPr>
          <w:rFonts w:cs="Calibri"/>
          <w:sz w:val="24"/>
          <w:szCs w:val="24"/>
        </w:rPr>
      </w:pPr>
      <w:r w:rsidRPr="00867AE3">
        <w:rPr>
          <w:sz w:val="24"/>
          <w:szCs w:val="24"/>
        </w:rPr>
        <w:t>Oświadczamy, że następujące usługi stanowiące przedmiot zamówienia wykonają poszczególni Wykonawcy wspólnie ubiegający się o udzielenie zamówienia</w:t>
      </w:r>
      <w:r w:rsidRPr="00867AE3">
        <w:rPr>
          <w:rStyle w:val="Odwoanieprzypisudolnego"/>
          <w:sz w:val="24"/>
          <w:szCs w:val="24"/>
        </w:rPr>
        <w:footnoteReference w:id="5"/>
      </w:r>
      <w:r w:rsidRPr="00867AE3">
        <w:rPr>
          <w:sz w:val="24"/>
          <w:szCs w:val="24"/>
        </w:rPr>
        <w:t xml:space="preserve"> : (wypełnić jeżeli dotyczy)</w:t>
      </w:r>
      <w:r>
        <w:t xml:space="preserve"> </w:t>
      </w:r>
    </w:p>
    <w:tbl>
      <w:tblPr>
        <w:tblW w:w="9292" w:type="dxa"/>
        <w:tblInd w:w="-100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915"/>
        <w:gridCol w:w="4377"/>
      </w:tblGrid>
      <w:tr w:rsidR="00867AE3" w:rsidRPr="00283206" w14:paraId="6BC37C29" w14:textId="77777777" w:rsidTr="00867AE3">
        <w:trPr>
          <w:trHeight w:val="240"/>
        </w:trPr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0497" w14:textId="192C5CB3" w:rsidR="00867AE3" w:rsidRPr="00867AE3" w:rsidRDefault="00867AE3" w:rsidP="00991AE8">
            <w:pPr>
              <w:widowControl w:val="0"/>
              <w:suppressLineNumbers/>
              <w:snapToGrid w:val="0"/>
              <w:spacing w:line="276" w:lineRule="auto"/>
              <w:jc w:val="center"/>
              <w:rPr>
                <w:rFonts w:eastAsia="Lucida Sans Unicode" w:cs="Calibri"/>
                <w:b/>
                <w:bCs/>
                <w:kern w:val="2"/>
              </w:rPr>
            </w:pPr>
            <w:r w:rsidRPr="00867AE3">
              <w:rPr>
                <w:b/>
                <w:bCs/>
                <w:sz w:val="22"/>
                <w:szCs w:val="22"/>
              </w:rPr>
              <w:t xml:space="preserve">Wykonawcy wspólnie ubiegający się </w:t>
            </w:r>
            <w:r w:rsidRPr="00867AE3">
              <w:rPr>
                <w:b/>
                <w:bCs/>
                <w:sz w:val="22"/>
                <w:szCs w:val="22"/>
              </w:rPr>
              <w:br/>
              <w:t xml:space="preserve">o udzielenie zamówienia </w:t>
            </w:r>
            <w:r w:rsidRPr="00867AE3">
              <w:rPr>
                <w:b/>
                <w:bCs/>
                <w:sz w:val="22"/>
                <w:szCs w:val="22"/>
              </w:rPr>
              <w:br/>
              <w:t>(nazwa/firma, adres)</w:t>
            </w:r>
          </w:p>
        </w:tc>
        <w:tc>
          <w:tcPr>
            <w:tcW w:w="4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6EBFDF" w14:textId="41A9B404" w:rsidR="00867AE3" w:rsidRPr="00867AE3" w:rsidRDefault="00867AE3" w:rsidP="00991AE8">
            <w:pPr>
              <w:widowControl w:val="0"/>
              <w:suppressLineNumbers/>
              <w:snapToGrid w:val="0"/>
              <w:spacing w:line="276" w:lineRule="auto"/>
              <w:jc w:val="center"/>
              <w:rPr>
                <w:rFonts w:cs="Calibri"/>
                <w:b/>
                <w:bCs/>
              </w:rPr>
            </w:pPr>
            <w:r w:rsidRPr="00867AE3">
              <w:rPr>
                <w:b/>
                <w:bCs/>
                <w:sz w:val="22"/>
                <w:szCs w:val="22"/>
              </w:rPr>
              <w:t xml:space="preserve">Zakres robót budowlanych/usług, </w:t>
            </w:r>
            <w:r>
              <w:rPr>
                <w:b/>
                <w:bCs/>
                <w:sz w:val="22"/>
                <w:szCs w:val="22"/>
              </w:rPr>
              <w:br/>
            </w:r>
            <w:r w:rsidRPr="00867AE3">
              <w:rPr>
                <w:b/>
                <w:bCs/>
                <w:sz w:val="22"/>
                <w:szCs w:val="22"/>
              </w:rPr>
              <w:t xml:space="preserve">które zostaną wykonane przez danego wykonawcę wspólnie ubiegającego się </w:t>
            </w:r>
            <w:r>
              <w:rPr>
                <w:b/>
                <w:bCs/>
                <w:sz w:val="22"/>
                <w:szCs w:val="22"/>
              </w:rPr>
              <w:br/>
            </w:r>
            <w:r w:rsidRPr="00867AE3">
              <w:rPr>
                <w:b/>
                <w:bCs/>
                <w:sz w:val="22"/>
                <w:szCs w:val="22"/>
              </w:rPr>
              <w:t>o udzielenie zamówienia</w:t>
            </w:r>
          </w:p>
        </w:tc>
      </w:tr>
      <w:tr w:rsidR="00867AE3" w:rsidRPr="00283206" w14:paraId="0BCB0585" w14:textId="77777777" w:rsidTr="00867AE3">
        <w:trPr>
          <w:trHeight w:val="374"/>
        </w:trPr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7AA136" w14:textId="77777777" w:rsidR="00867AE3" w:rsidRPr="00283206" w:rsidRDefault="00867AE3" w:rsidP="00991AE8">
            <w:pPr>
              <w:widowControl w:val="0"/>
              <w:suppressLineNumbers/>
              <w:snapToGrid w:val="0"/>
              <w:spacing w:line="276" w:lineRule="auto"/>
              <w:jc w:val="center"/>
              <w:rPr>
                <w:rFonts w:eastAsia="Lucida Sans Unicode" w:cs="Calibri"/>
                <w:bCs/>
                <w:kern w:val="2"/>
              </w:rPr>
            </w:pPr>
          </w:p>
        </w:tc>
        <w:tc>
          <w:tcPr>
            <w:tcW w:w="4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876218" w14:textId="77777777" w:rsidR="00867AE3" w:rsidRPr="00283206" w:rsidRDefault="00867AE3" w:rsidP="00991AE8">
            <w:pPr>
              <w:widowControl w:val="0"/>
              <w:suppressLineNumbers/>
              <w:snapToGrid w:val="0"/>
              <w:spacing w:line="276" w:lineRule="auto"/>
              <w:jc w:val="center"/>
              <w:rPr>
                <w:rFonts w:eastAsia="Lucida Sans Unicode" w:cs="Calibri"/>
                <w:bCs/>
                <w:kern w:val="2"/>
              </w:rPr>
            </w:pPr>
          </w:p>
        </w:tc>
      </w:tr>
      <w:tr w:rsidR="00867AE3" w:rsidRPr="00283206" w14:paraId="457803C2" w14:textId="77777777" w:rsidTr="00867AE3">
        <w:trPr>
          <w:trHeight w:val="374"/>
        </w:trPr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5D1A6E" w14:textId="77777777" w:rsidR="00867AE3" w:rsidRPr="00283206" w:rsidRDefault="00867AE3" w:rsidP="00991AE8">
            <w:pPr>
              <w:widowControl w:val="0"/>
              <w:suppressLineNumbers/>
              <w:snapToGrid w:val="0"/>
              <w:spacing w:line="276" w:lineRule="auto"/>
              <w:jc w:val="center"/>
              <w:rPr>
                <w:rFonts w:eastAsia="Lucida Sans Unicode" w:cs="Calibri"/>
                <w:bCs/>
                <w:kern w:val="2"/>
              </w:rPr>
            </w:pPr>
          </w:p>
        </w:tc>
        <w:tc>
          <w:tcPr>
            <w:tcW w:w="4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CBBF56" w14:textId="77777777" w:rsidR="00867AE3" w:rsidRPr="00283206" w:rsidRDefault="00867AE3" w:rsidP="00991AE8">
            <w:pPr>
              <w:widowControl w:val="0"/>
              <w:suppressLineNumbers/>
              <w:snapToGrid w:val="0"/>
              <w:spacing w:line="276" w:lineRule="auto"/>
              <w:jc w:val="center"/>
              <w:rPr>
                <w:rFonts w:eastAsia="Lucida Sans Unicode" w:cs="Calibri"/>
                <w:bCs/>
                <w:kern w:val="2"/>
              </w:rPr>
            </w:pPr>
          </w:p>
        </w:tc>
      </w:tr>
    </w:tbl>
    <w:p w14:paraId="6D788A49" w14:textId="77777777" w:rsidR="00867AE3" w:rsidRDefault="00867AE3" w:rsidP="00867AE3">
      <w:pPr>
        <w:pStyle w:val="Bezodstpw"/>
        <w:spacing w:after="240" w:line="276" w:lineRule="auto"/>
      </w:pPr>
    </w:p>
    <w:p w14:paraId="1998BDFB" w14:textId="77777777" w:rsidR="00867AE3" w:rsidRPr="00867AE3" w:rsidRDefault="00867AE3" w:rsidP="00867AE3">
      <w:pPr>
        <w:pStyle w:val="Bezodstpw"/>
        <w:numPr>
          <w:ilvl w:val="0"/>
          <w:numId w:val="8"/>
        </w:numPr>
        <w:spacing w:after="240" w:line="276" w:lineRule="auto"/>
        <w:ind w:left="284" w:hanging="426"/>
        <w:rPr>
          <w:rFonts w:cs="Times New Roman"/>
          <w:sz w:val="32"/>
          <w:szCs w:val="32"/>
        </w:rPr>
      </w:pPr>
      <w:r w:rsidRPr="00867AE3">
        <w:rPr>
          <w:rFonts w:cs="Times New Roman"/>
          <w:sz w:val="24"/>
          <w:szCs w:val="24"/>
        </w:rPr>
        <w:lastRenderedPageBreak/>
        <w:t>Zamierzamy powierzyć podwykonawcom wykonanie następujących części zamówienia (wypełnić jeżel</w:t>
      </w:r>
      <w:r>
        <w:rPr>
          <w:rFonts w:cs="Times New Roman"/>
          <w:sz w:val="24"/>
          <w:szCs w:val="24"/>
        </w:rPr>
        <w:t xml:space="preserve">i </w:t>
      </w:r>
      <w:r w:rsidRPr="00867AE3">
        <w:rPr>
          <w:sz w:val="24"/>
          <w:szCs w:val="24"/>
        </w:rPr>
        <w:t xml:space="preserve">dotyczy) </w:t>
      </w:r>
    </w:p>
    <w:p w14:paraId="0C9625E7" w14:textId="7D9DC821" w:rsidR="00867AE3" w:rsidRPr="00867AE3" w:rsidRDefault="00867AE3" w:rsidP="00867AE3">
      <w:pPr>
        <w:pStyle w:val="Bezodstpw"/>
        <w:spacing w:after="240" w:line="276" w:lineRule="auto"/>
        <w:ind w:left="284"/>
        <w:rPr>
          <w:sz w:val="22"/>
          <w:szCs w:val="22"/>
        </w:rPr>
      </w:pPr>
      <w:r>
        <w:rPr>
          <w:sz w:val="24"/>
          <w:szCs w:val="24"/>
        </w:rPr>
        <w:sym w:font="Symbol" w:char="F07F"/>
      </w:r>
      <w:r>
        <w:rPr>
          <w:sz w:val="24"/>
          <w:szCs w:val="24"/>
        </w:rPr>
        <w:t xml:space="preserve"> </w:t>
      </w:r>
      <w:r w:rsidRPr="00867AE3">
        <w:rPr>
          <w:sz w:val="22"/>
          <w:szCs w:val="22"/>
        </w:rPr>
        <w:t>zamierzam powierzyć wykonanie następujących części zamówienia podwykonawcom niebędących podmiotem, na którego zasoby powołuje się Wykonawca</w:t>
      </w:r>
    </w:p>
    <w:tbl>
      <w:tblPr>
        <w:tblW w:w="9292" w:type="dxa"/>
        <w:tblInd w:w="-100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915"/>
        <w:gridCol w:w="4377"/>
      </w:tblGrid>
      <w:tr w:rsidR="00867AE3" w:rsidRPr="00283206" w14:paraId="0975397C" w14:textId="77777777" w:rsidTr="00991AE8">
        <w:trPr>
          <w:trHeight w:val="240"/>
        </w:trPr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E52F78" w14:textId="5D7CBDC6" w:rsidR="00867AE3" w:rsidRPr="00867AE3" w:rsidRDefault="00867AE3" w:rsidP="00991AE8">
            <w:pPr>
              <w:widowControl w:val="0"/>
              <w:suppressLineNumbers/>
              <w:snapToGrid w:val="0"/>
              <w:spacing w:line="276" w:lineRule="auto"/>
              <w:jc w:val="center"/>
              <w:rPr>
                <w:rFonts w:eastAsia="Lucida Sans Unicode" w:cs="Calibri"/>
                <w:b/>
                <w:bCs/>
                <w:kern w:val="2"/>
              </w:rPr>
            </w:pPr>
            <w:r w:rsidRPr="00867AE3">
              <w:rPr>
                <w:b/>
                <w:bCs/>
                <w:sz w:val="22"/>
                <w:szCs w:val="22"/>
              </w:rPr>
              <w:t>Części zamówienia, których wykonanie zostanie powierzone podwykonawcom</w:t>
            </w:r>
          </w:p>
        </w:tc>
        <w:tc>
          <w:tcPr>
            <w:tcW w:w="4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ED66B" w14:textId="77777777" w:rsidR="00867AE3" w:rsidRDefault="00867AE3" w:rsidP="00991AE8">
            <w:pPr>
              <w:widowControl w:val="0"/>
              <w:suppressLineNumbers/>
              <w:snapToGrid w:val="0"/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867AE3">
              <w:rPr>
                <w:b/>
                <w:bCs/>
                <w:sz w:val="22"/>
                <w:szCs w:val="22"/>
              </w:rPr>
              <w:t xml:space="preserve">Nazwa, siedziba podwykonawcy </w:t>
            </w:r>
          </w:p>
          <w:p w14:paraId="595ABF99" w14:textId="7E396C5B" w:rsidR="00867AE3" w:rsidRPr="00867AE3" w:rsidRDefault="00867AE3" w:rsidP="00991AE8">
            <w:pPr>
              <w:widowControl w:val="0"/>
              <w:suppressLineNumbers/>
              <w:snapToGrid w:val="0"/>
              <w:spacing w:line="276" w:lineRule="auto"/>
              <w:jc w:val="center"/>
              <w:rPr>
                <w:rFonts w:cs="Calibri"/>
                <w:b/>
                <w:bCs/>
              </w:rPr>
            </w:pPr>
            <w:r w:rsidRPr="00867AE3">
              <w:rPr>
                <w:b/>
                <w:bCs/>
                <w:sz w:val="22"/>
                <w:szCs w:val="22"/>
              </w:rPr>
              <w:t>(o ile są znane)</w:t>
            </w:r>
          </w:p>
        </w:tc>
      </w:tr>
      <w:tr w:rsidR="00867AE3" w:rsidRPr="00283206" w14:paraId="2C8A689E" w14:textId="77777777" w:rsidTr="00991AE8">
        <w:trPr>
          <w:trHeight w:val="374"/>
        </w:trPr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2B08E9" w14:textId="77777777" w:rsidR="00867AE3" w:rsidRPr="00283206" w:rsidRDefault="00867AE3" w:rsidP="00991AE8">
            <w:pPr>
              <w:widowControl w:val="0"/>
              <w:suppressLineNumbers/>
              <w:snapToGrid w:val="0"/>
              <w:spacing w:line="276" w:lineRule="auto"/>
              <w:jc w:val="center"/>
              <w:rPr>
                <w:rFonts w:eastAsia="Lucida Sans Unicode" w:cs="Calibri"/>
                <w:bCs/>
                <w:kern w:val="2"/>
              </w:rPr>
            </w:pPr>
          </w:p>
        </w:tc>
        <w:tc>
          <w:tcPr>
            <w:tcW w:w="4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1BBB2" w14:textId="77777777" w:rsidR="00867AE3" w:rsidRPr="00283206" w:rsidRDefault="00867AE3" w:rsidP="00991AE8">
            <w:pPr>
              <w:widowControl w:val="0"/>
              <w:suppressLineNumbers/>
              <w:snapToGrid w:val="0"/>
              <w:spacing w:line="276" w:lineRule="auto"/>
              <w:jc w:val="center"/>
              <w:rPr>
                <w:rFonts w:eastAsia="Lucida Sans Unicode" w:cs="Calibri"/>
                <w:bCs/>
                <w:kern w:val="2"/>
              </w:rPr>
            </w:pPr>
          </w:p>
        </w:tc>
      </w:tr>
      <w:tr w:rsidR="00867AE3" w:rsidRPr="00283206" w14:paraId="0EBB6C3F" w14:textId="77777777" w:rsidTr="00991AE8">
        <w:trPr>
          <w:trHeight w:val="374"/>
        </w:trPr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DC3DC7" w14:textId="77777777" w:rsidR="00867AE3" w:rsidRPr="00283206" w:rsidRDefault="00867AE3" w:rsidP="00991AE8">
            <w:pPr>
              <w:widowControl w:val="0"/>
              <w:suppressLineNumbers/>
              <w:snapToGrid w:val="0"/>
              <w:spacing w:line="276" w:lineRule="auto"/>
              <w:jc w:val="center"/>
              <w:rPr>
                <w:rFonts w:eastAsia="Lucida Sans Unicode" w:cs="Calibri"/>
                <w:bCs/>
                <w:kern w:val="2"/>
              </w:rPr>
            </w:pPr>
          </w:p>
        </w:tc>
        <w:tc>
          <w:tcPr>
            <w:tcW w:w="4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3AE6F8" w14:textId="77777777" w:rsidR="00867AE3" w:rsidRPr="00283206" w:rsidRDefault="00867AE3" w:rsidP="00991AE8">
            <w:pPr>
              <w:widowControl w:val="0"/>
              <w:suppressLineNumbers/>
              <w:snapToGrid w:val="0"/>
              <w:spacing w:line="276" w:lineRule="auto"/>
              <w:jc w:val="center"/>
              <w:rPr>
                <w:rFonts w:eastAsia="Lucida Sans Unicode" w:cs="Calibri"/>
                <w:bCs/>
                <w:kern w:val="2"/>
              </w:rPr>
            </w:pPr>
          </w:p>
        </w:tc>
      </w:tr>
    </w:tbl>
    <w:p w14:paraId="69516053" w14:textId="4713BF17" w:rsidR="00867AE3" w:rsidRDefault="00867AE3" w:rsidP="00867AE3">
      <w:pPr>
        <w:pStyle w:val="Bezodstpw"/>
        <w:spacing w:after="240" w:line="276" w:lineRule="auto"/>
        <w:ind w:left="284"/>
        <w:rPr>
          <w:sz w:val="22"/>
          <w:szCs w:val="22"/>
        </w:rPr>
      </w:pPr>
      <w:r>
        <w:rPr>
          <w:rFonts w:cs="Times New Roman"/>
          <w:sz w:val="32"/>
          <w:szCs w:val="32"/>
        </w:rPr>
        <w:sym w:font="Symbol" w:char="F07F"/>
      </w:r>
      <w:r w:rsidRPr="00867AE3">
        <w:t xml:space="preserve"> </w:t>
      </w:r>
      <w:r w:rsidRPr="00867AE3">
        <w:rPr>
          <w:sz w:val="22"/>
          <w:szCs w:val="22"/>
        </w:rPr>
        <w:t xml:space="preserve">zamierzam powierzyć wykonanie następujących części zamówienia podwykonawcom, </w:t>
      </w:r>
      <w:r>
        <w:rPr>
          <w:sz w:val="22"/>
          <w:szCs w:val="22"/>
        </w:rPr>
        <w:br/>
      </w:r>
      <w:r w:rsidRPr="00867AE3">
        <w:rPr>
          <w:sz w:val="22"/>
          <w:szCs w:val="22"/>
        </w:rPr>
        <w:t>na którego/</w:t>
      </w:r>
      <w:proofErr w:type="spellStart"/>
      <w:r w:rsidRPr="00867AE3">
        <w:rPr>
          <w:sz w:val="22"/>
          <w:szCs w:val="22"/>
        </w:rPr>
        <w:t>ych</w:t>
      </w:r>
      <w:proofErr w:type="spellEnd"/>
      <w:r w:rsidRPr="00867AE3">
        <w:rPr>
          <w:sz w:val="22"/>
          <w:szCs w:val="22"/>
        </w:rPr>
        <w:t xml:space="preserve"> zasoby powołuję /powołujemy się w niniejszym postępowaniu, tj.:</w:t>
      </w:r>
    </w:p>
    <w:tbl>
      <w:tblPr>
        <w:tblW w:w="9292" w:type="dxa"/>
        <w:tblInd w:w="-100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915"/>
        <w:gridCol w:w="4377"/>
      </w:tblGrid>
      <w:tr w:rsidR="00867AE3" w:rsidRPr="00283206" w14:paraId="46214473" w14:textId="77777777" w:rsidTr="00991AE8">
        <w:trPr>
          <w:trHeight w:val="240"/>
        </w:trPr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91B63B" w14:textId="77777777" w:rsidR="00867AE3" w:rsidRPr="00867AE3" w:rsidRDefault="00867AE3" w:rsidP="00991AE8">
            <w:pPr>
              <w:widowControl w:val="0"/>
              <w:suppressLineNumbers/>
              <w:snapToGrid w:val="0"/>
              <w:spacing w:line="276" w:lineRule="auto"/>
              <w:jc w:val="center"/>
              <w:rPr>
                <w:rFonts w:eastAsia="Lucida Sans Unicode" w:cs="Calibri"/>
                <w:b/>
                <w:bCs/>
                <w:kern w:val="2"/>
              </w:rPr>
            </w:pPr>
            <w:r w:rsidRPr="00867AE3">
              <w:rPr>
                <w:b/>
                <w:bCs/>
                <w:sz w:val="22"/>
                <w:szCs w:val="22"/>
              </w:rPr>
              <w:t>Części zamówienia, których wykonanie zostanie powierzone podwykonawcom</w:t>
            </w:r>
          </w:p>
        </w:tc>
        <w:tc>
          <w:tcPr>
            <w:tcW w:w="4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8D664" w14:textId="77777777" w:rsidR="00867AE3" w:rsidRDefault="00867AE3" w:rsidP="00991AE8">
            <w:pPr>
              <w:widowControl w:val="0"/>
              <w:suppressLineNumbers/>
              <w:snapToGrid w:val="0"/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867AE3">
              <w:rPr>
                <w:b/>
                <w:bCs/>
                <w:sz w:val="22"/>
                <w:szCs w:val="22"/>
              </w:rPr>
              <w:t xml:space="preserve">Nazwa, siedziba podwykonawcy </w:t>
            </w:r>
          </w:p>
          <w:p w14:paraId="3B1595D1" w14:textId="77777777" w:rsidR="00867AE3" w:rsidRPr="00867AE3" w:rsidRDefault="00867AE3" w:rsidP="00991AE8">
            <w:pPr>
              <w:widowControl w:val="0"/>
              <w:suppressLineNumbers/>
              <w:snapToGrid w:val="0"/>
              <w:spacing w:line="276" w:lineRule="auto"/>
              <w:jc w:val="center"/>
              <w:rPr>
                <w:rFonts w:cs="Calibri"/>
                <w:b/>
                <w:bCs/>
              </w:rPr>
            </w:pPr>
            <w:r w:rsidRPr="00867AE3">
              <w:rPr>
                <w:b/>
                <w:bCs/>
                <w:sz w:val="22"/>
                <w:szCs w:val="22"/>
              </w:rPr>
              <w:t>(o ile są znane)</w:t>
            </w:r>
          </w:p>
        </w:tc>
      </w:tr>
      <w:tr w:rsidR="00867AE3" w:rsidRPr="00283206" w14:paraId="404214EC" w14:textId="77777777" w:rsidTr="00991AE8">
        <w:trPr>
          <w:trHeight w:val="374"/>
        </w:trPr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4BBB3C" w14:textId="77777777" w:rsidR="00867AE3" w:rsidRPr="00283206" w:rsidRDefault="00867AE3" w:rsidP="00991AE8">
            <w:pPr>
              <w:widowControl w:val="0"/>
              <w:suppressLineNumbers/>
              <w:snapToGrid w:val="0"/>
              <w:spacing w:line="276" w:lineRule="auto"/>
              <w:jc w:val="center"/>
              <w:rPr>
                <w:rFonts w:eastAsia="Lucida Sans Unicode" w:cs="Calibri"/>
                <w:bCs/>
                <w:kern w:val="2"/>
              </w:rPr>
            </w:pPr>
          </w:p>
        </w:tc>
        <w:tc>
          <w:tcPr>
            <w:tcW w:w="4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5A9CE7" w14:textId="77777777" w:rsidR="00867AE3" w:rsidRPr="00283206" w:rsidRDefault="00867AE3" w:rsidP="00991AE8">
            <w:pPr>
              <w:widowControl w:val="0"/>
              <w:suppressLineNumbers/>
              <w:snapToGrid w:val="0"/>
              <w:spacing w:line="276" w:lineRule="auto"/>
              <w:jc w:val="center"/>
              <w:rPr>
                <w:rFonts w:eastAsia="Lucida Sans Unicode" w:cs="Calibri"/>
                <w:bCs/>
                <w:kern w:val="2"/>
              </w:rPr>
            </w:pPr>
          </w:p>
        </w:tc>
      </w:tr>
      <w:tr w:rsidR="00867AE3" w:rsidRPr="00283206" w14:paraId="4747763E" w14:textId="77777777" w:rsidTr="00991AE8">
        <w:trPr>
          <w:trHeight w:val="374"/>
        </w:trPr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2974C1" w14:textId="77777777" w:rsidR="00867AE3" w:rsidRPr="00283206" w:rsidRDefault="00867AE3" w:rsidP="00991AE8">
            <w:pPr>
              <w:widowControl w:val="0"/>
              <w:suppressLineNumbers/>
              <w:snapToGrid w:val="0"/>
              <w:spacing w:line="276" w:lineRule="auto"/>
              <w:jc w:val="center"/>
              <w:rPr>
                <w:rFonts w:eastAsia="Lucida Sans Unicode" w:cs="Calibri"/>
                <w:bCs/>
                <w:kern w:val="2"/>
              </w:rPr>
            </w:pPr>
          </w:p>
        </w:tc>
        <w:tc>
          <w:tcPr>
            <w:tcW w:w="4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70F3D8" w14:textId="77777777" w:rsidR="00867AE3" w:rsidRPr="00283206" w:rsidRDefault="00867AE3" w:rsidP="00991AE8">
            <w:pPr>
              <w:widowControl w:val="0"/>
              <w:suppressLineNumbers/>
              <w:snapToGrid w:val="0"/>
              <w:spacing w:line="276" w:lineRule="auto"/>
              <w:jc w:val="center"/>
              <w:rPr>
                <w:rFonts w:eastAsia="Lucida Sans Unicode" w:cs="Calibri"/>
                <w:bCs/>
                <w:kern w:val="2"/>
              </w:rPr>
            </w:pPr>
          </w:p>
        </w:tc>
      </w:tr>
    </w:tbl>
    <w:p w14:paraId="2802A259" w14:textId="77777777" w:rsidR="00027450" w:rsidRDefault="00027450" w:rsidP="00027450">
      <w:pPr>
        <w:widowControl w:val="0"/>
        <w:tabs>
          <w:tab w:val="left" w:pos="-30744"/>
          <w:tab w:val="left" w:pos="-16087"/>
          <w:tab w:val="left" w:pos="6390"/>
          <w:tab w:val="left" w:pos="29724"/>
        </w:tabs>
        <w:spacing w:line="276" w:lineRule="auto"/>
        <w:jc w:val="both"/>
        <w:rPr>
          <w:rFonts w:eastAsia="Lucida Sans Unicode" w:cs="Calibri"/>
          <w:kern w:val="2"/>
        </w:rPr>
      </w:pPr>
    </w:p>
    <w:p w14:paraId="794DBF6A" w14:textId="48D044C9" w:rsidR="00F4797E" w:rsidRPr="00F4797E" w:rsidRDefault="00F4797E" w:rsidP="00F4797E">
      <w:pPr>
        <w:widowControl w:val="0"/>
        <w:autoSpaceDE w:val="0"/>
        <w:spacing w:after="120"/>
        <w:jc w:val="both"/>
        <w:rPr>
          <w:rFonts w:cs="Calibri Light"/>
        </w:rPr>
      </w:pPr>
      <w:r w:rsidRPr="00F4797E">
        <w:rPr>
          <w:rFonts w:cs="Calibri Light"/>
          <w:b/>
          <w:bCs/>
        </w:rPr>
        <w:t xml:space="preserve">Uwaga! W przypadku braku wskazania robót/usług, których wykonanie będzie powierzone podwykonawcom, przyjmuje się, że całość zamówienia zostanie zrealizowana siłami własnymi wykonawcy. </w:t>
      </w:r>
    </w:p>
    <w:p w14:paraId="608015F7" w14:textId="3D9EC91C" w:rsidR="00027450" w:rsidRPr="00027450" w:rsidRDefault="00027450" w:rsidP="00027450">
      <w:pPr>
        <w:pStyle w:val="Akapitzlist"/>
        <w:widowControl w:val="0"/>
        <w:numPr>
          <w:ilvl w:val="0"/>
          <w:numId w:val="8"/>
        </w:numPr>
        <w:tabs>
          <w:tab w:val="left" w:pos="-30744"/>
          <w:tab w:val="left" w:pos="-16087"/>
          <w:tab w:val="left" w:pos="6390"/>
          <w:tab w:val="left" w:pos="29724"/>
        </w:tabs>
        <w:spacing w:after="240" w:line="276" w:lineRule="auto"/>
        <w:ind w:left="283" w:hanging="425"/>
        <w:jc w:val="both"/>
        <w:rPr>
          <w:rFonts w:cs="Calibri"/>
        </w:rPr>
      </w:pPr>
      <w:r w:rsidRPr="00027450">
        <w:rPr>
          <w:rFonts w:eastAsia="Lucida Sans Unicode" w:cs="Calibri"/>
          <w:kern w:val="2"/>
        </w:rPr>
        <w:t xml:space="preserve">Na podstawie art. 18 ust. 3 ustawy </w:t>
      </w:r>
      <w:proofErr w:type="spellStart"/>
      <w:r w:rsidRPr="00027450">
        <w:rPr>
          <w:rFonts w:eastAsia="Lucida Sans Unicode" w:cs="Calibri"/>
          <w:kern w:val="2"/>
        </w:rPr>
        <w:t>Pzp</w:t>
      </w:r>
      <w:proofErr w:type="spellEnd"/>
      <w:r w:rsidRPr="00027450">
        <w:rPr>
          <w:rFonts w:eastAsia="Lucida Sans Unicode" w:cs="Calibri"/>
          <w:kern w:val="2"/>
        </w:rPr>
        <w:t xml:space="preserve">, żadne z informacji zawartych w ofercie </w:t>
      </w:r>
      <w:r w:rsidRPr="00027450">
        <w:rPr>
          <w:rFonts w:eastAsia="Lucida Sans Unicode" w:cs="Calibri"/>
          <w:kern w:val="2"/>
        </w:rPr>
        <w:br/>
      </w:r>
      <w:r w:rsidRPr="00027450">
        <w:rPr>
          <w:rFonts w:eastAsia="Lucida Sans Unicode" w:cs="Calibri"/>
          <w:b/>
          <w:bCs/>
          <w:kern w:val="2"/>
          <w:u w:val="single"/>
        </w:rPr>
        <w:t>nie stanowią tajemnicy przedsiębiorstwa w rozumieniu przepisów o zwalczaniu nieuczciwej konkurencji / wskazane poniżej informacje zawarte w ofercie stanowią tajemnicę przedsiębiorstwa*</w:t>
      </w:r>
      <w:r w:rsidRPr="00027450">
        <w:rPr>
          <w:rFonts w:eastAsia="Lucida Sans Unicode" w:cs="Calibri"/>
          <w:kern w:val="2"/>
        </w:rPr>
        <w:t xml:space="preserve"> w rozumieniu przepisów o zwalczaniu nieuczciwej konkurencji i w związku z niniejszym nie mogą być one udostępniane, </w:t>
      </w:r>
      <w:r w:rsidRPr="00027450">
        <w:rPr>
          <w:rFonts w:eastAsia="Lucida Sans Unicode" w:cs="Calibri"/>
          <w:kern w:val="2"/>
        </w:rPr>
        <w:br/>
        <w:t>w szczególności innym uczestnikom postępowania:</w:t>
      </w:r>
    </w:p>
    <w:tbl>
      <w:tblPr>
        <w:tblW w:w="9462" w:type="dxa"/>
        <w:tblInd w:w="-11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3"/>
        <w:gridCol w:w="5532"/>
        <w:gridCol w:w="1415"/>
        <w:gridCol w:w="1812"/>
      </w:tblGrid>
      <w:tr w:rsidR="00027450" w:rsidRPr="00283206" w14:paraId="7B1662C3" w14:textId="77777777" w:rsidTr="005C273E">
        <w:trPr>
          <w:cantSplit/>
          <w:trHeight w:val="414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EFC3E8" w14:textId="77777777" w:rsidR="00027450" w:rsidRPr="00027450" w:rsidRDefault="00027450" w:rsidP="00D76A6D">
            <w:pPr>
              <w:widowControl w:val="0"/>
              <w:snapToGrid w:val="0"/>
              <w:spacing w:line="276" w:lineRule="auto"/>
              <w:jc w:val="center"/>
              <w:rPr>
                <w:rFonts w:eastAsia="Lucida Sans Unicode" w:cs="Calibri"/>
                <w:b/>
                <w:bCs/>
                <w:kern w:val="2"/>
              </w:rPr>
            </w:pPr>
            <w:r w:rsidRPr="00027450">
              <w:rPr>
                <w:rFonts w:eastAsia="Lucida Sans Unicode" w:cs="Calibri"/>
                <w:b/>
                <w:bCs/>
                <w:kern w:val="2"/>
              </w:rPr>
              <w:t>Lp.</w:t>
            </w:r>
          </w:p>
        </w:tc>
        <w:tc>
          <w:tcPr>
            <w:tcW w:w="55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3B9A70" w14:textId="77777777" w:rsidR="00027450" w:rsidRPr="00027450" w:rsidRDefault="00027450" w:rsidP="00D76A6D">
            <w:pPr>
              <w:widowControl w:val="0"/>
              <w:snapToGrid w:val="0"/>
              <w:spacing w:line="276" w:lineRule="auto"/>
              <w:jc w:val="center"/>
              <w:rPr>
                <w:rFonts w:cs="Calibri"/>
                <w:b/>
                <w:bCs/>
              </w:rPr>
            </w:pPr>
            <w:r w:rsidRPr="00027450">
              <w:rPr>
                <w:rFonts w:eastAsia="Lucida Sans Unicode" w:cs="Calibri"/>
                <w:b/>
                <w:bCs/>
                <w:kern w:val="2"/>
              </w:rPr>
              <w:t>Oznaczenie</w:t>
            </w:r>
            <w:r w:rsidRPr="00027450">
              <w:rPr>
                <w:rFonts w:eastAsia="Times New Roman" w:cs="Calibri"/>
                <w:b/>
                <w:bCs/>
                <w:kern w:val="2"/>
              </w:rPr>
              <w:t xml:space="preserve"> </w:t>
            </w:r>
            <w:r w:rsidRPr="00027450">
              <w:rPr>
                <w:rFonts w:eastAsia="Lucida Sans Unicode" w:cs="Calibri"/>
                <w:b/>
                <w:bCs/>
                <w:kern w:val="2"/>
              </w:rPr>
              <w:t>rodzaju</w:t>
            </w:r>
            <w:r w:rsidRPr="00027450">
              <w:rPr>
                <w:rFonts w:eastAsia="Times New Roman" w:cs="Calibri"/>
                <w:b/>
                <w:bCs/>
                <w:kern w:val="2"/>
              </w:rPr>
              <w:t xml:space="preserve"> </w:t>
            </w:r>
            <w:r w:rsidRPr="00027450">
              <w:rPr>
                <w:rFonts w:eastAsia="Lucida Sans Unicode" w:cs="Calibri"/>
                <w:b/>
                <w:bCs/>
                <w:kern w:val="2"/>
              </w:rPr>
              <w:t>(nazwy)</w:t>
            </w:r>
            <w:r w:rsidRPr="00027450">
              <w:rPr>
                <w:rFonts w:eastAsia="Times New Roman" w:cs="Calibri"/>
                <w:b/>
                <w:bCs/>
                <w:kern w:val="2"/>
              </w:rPr>
              <w:t xml:space="preserve"> </w:t>
            </w:r>
            <w:r w:rsidRPr="00027450">
              <w:rPr>
                <w:rFonts w:eastAsia="Lucida Sans Unicode" w:cs="Calibri"/>
                <w:b/>
                <w:bCs/>
                <w:kern w:val="2"/>
              </w:rPr>
              <w:t>informacji</w:t>
            </w:r>
          </w:p>
        </w:tc>
        <w:tc>
          <w:tcPr>
            <w:tcW w:w="3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A07787" w14:textId="77777777" w:rsidR="00027450" w:rsidRPr="00027450" w:rsidRDefault="00027450" w:rsidP="00D76A6D">
            <w:pPr>
              <w:widowControl w:val="0"/>
              <w:snapToGrid w:val="0"/>
              <w:spacing w:line="276" w:lineRule="auto"/>
              <w:jc w:val="center"/>
              <w:rPr>
                <w:rFonts w:cs="Calibri"/>
                <w:b/>
                <w:bCs/>
              </w:rPr>
            </w:pPr>
            <w:r w:rsidRPr="00027450">
              <w:rPr>
                <w:rFonts w:eastAsia="Lucida Sans Unicode" w:cs="Calibri"/>
                <w:b/>
                <w:bCs/>
                <w:kern w:val="2"/>
              </w:rPr>
              <w:t>Strony</w:t>
            </w:r>
            <w:r w:rsidRPr="00027450">
              <w:rPr>
                <w:rFonts w:eastAsia="Times New Roman" w:cs="Calibri"/>
                <w:b/>
                <w:bCs/>
                <w:kern w:val="2"/>
              </w:rPr>
              <w:t xml:space="preserve"> </w:t>
            </w:r>
            <w:r w:rsidRPr="00027450">
              <w:rPr>
                <w:rFonts w:eastAsia="Lucida Sans Unicode" w:cs="Calibri"/>
                <w:b/>
                <w:bCs/>
                <w:kern w:val="2"/>
              </w:rPr>
              <w:t>w</w:t>
            </w:r>
            <w:r w:rsidRPr="00027450">
              <w:rPr>
                <w:rFonts w:eastAsia="Times New Roman" w:cs="Calibri"/>
                <w:b/>
                <w:bCs/>
                <w:kern w:val="2"/>
              </w:rPr>
              <w:t xml:space="preserve"> </w:t>
            </w:r>
            <w:r w:rsidRPr="00027450">
              <w:rPr>
                <w:rFonts w:eastAsia="Lucida Sans Unicode" w:cs="Calibri"/>
                <w:b/>
                <w:bCs/>
                <w:kern w:val="2"/>
              </w:rPr>
              <w:t xml:space="preserve">ofercie </w:t>
            </w:r>
          </w:p>
        </w:tc>
      </w:tr>
      <w:tr w:rsidR="00027450" w:rsidRPr="00283206" w14:paraId="2C8C5E10" w14:textId="77777777" w:rsidTr="005C273E">
        <w:trPr>
          <w:cantSplit/>
          <w:trHeight w:val="414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D7C22F" w14:textId="77777777" w:rsidR="00027450" w:rsidRPr="00027450" w:rsidRDefault="00027450" w:rsidP="00D76A6D">
            <w:pPr>
              <w:widowControl w:val="0"/>
              <w:snapToGrid w:val="0"/>
              <w:spacing w:line="276" w:lineRule="auto"/>
              <w:rPr>
                <w:rFonts w:eastAsia="Lucida Sans Unicode" w:cs="Calibri"/>
                <w:b/>
                <w:bCs/>
                <w:kern w:val="2"/>
              </w:rPr>
            </w:pPr>
          </w:p>
        </w:tc>
        <w:tc>
          <w:tcPr>
            <w:tcW w:w="5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415BEC" w14:textId="77777777" w:rsidR="00027450" w:rsidRPr="00027450" w:rsidRDefault="00027450" w:rsidP="00D76A6D">
            <w:pPr>
              <w:widowControl w:val="0"/>
              <w:snapToGrid w:val="0"/>
              <w:spacing w:line="276" w:lineRule="auto"/>
              <w:rPr>
                <w:rFonts w:eastAsia="Lucida Sans Unicode" w:cs="Calibri"/>
                <w:b/>
                <w:bCs/>
                <w:kern w:val="2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700DDA" w14:textId="77777777" w:rsidR="00027450" w:rsidRPr="00027450" w:rsidRDefault="00027450" w:rsidP="00D76A6D">
            <w:pPr>
              <w:widowControl w:val="0"/>
              <w:snapToGrid w:val="0"/>
              <w:spacing w:line="276" w:lineRule="auto"/>
              <w:jc w:val="center"/>
              <w:rPr>
                <w:rFonts w:eastAsia="Lucida Sans Unicode" w:cs="Calibri"/>
                <w:b/>
                <w:bCs/>
                <w:kern w:val="2"/>
              </w:rPr>
            </w:pPr>
            <w:r w:rsidRPr="00027450">
              <w:rPr>
                <w:rFonts w:eastAsia="Lucida Sans Unicode" w:cs="Calibri"/>
                <w:b/>
                <w:bCs/>
                <w:kern w:val="2"/>
              </w:rPr>
              <w:t>od nr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D048FA" w14:textId="77777777" w:rsidR="00027450" w:rsidRPr="00027450" w:rsidRDefault="00027450" w:rsidP="00D76A6D">
            <w:pPr>
              <w:widowControl w:val="0"/>
              <w:snapToGrid w:val="0"/>
              <w:spacing w:line="276" w:lineRule="auto"/>
              <w:jc w:val="center"/>
              <w:rPr>
                <w:rFonts w:eastAsia="Lucida Sans Unicode" w:cs="Calibri"/>
                <w:b/>
                <w:bCs/>
                <w:kern w:val="2"/>
              </w:rPr>
            </w:pPr>
            <w:r w:rsidRPr="00027450">
              <w:rPr>
                <w:rFonts w:eastAsia="Lucida Sans Unicode" w:cs="Calibri"/>
                <w:b/>
                <w:bCs/>
                <w:kern w:val="2"/>
              </w:rPr>
              <w:t>do nr</w:t>
            </w:r>
          </w:p>
        </w:tc>
      </w:tr>
      <w:tr w:rsidR="00027450" w:rsidRPr="00283206" w14:paraId="4A15DD8C" w14:textId="77777777" w:rsidTr="005C273E">
        <w:trPr>
          <w:cantSplit/>
          <w:trHeight w:val="45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014AFB" w14:textId="77777777" w:rsidR="00027450" w:rsidRPr="00283206" w:rsidRDefault="00027450" w:rsidP="00D76A6D">
            <w:pPr>
              <w:widowControl w:val="0"/>
              <w:snapToGrid w:val="0"/>
              <w:spacing w:line="276" w:lineRule="auto"/>
              <w:jc w:val="center"/>
              <w:rPr>
                <w:rFonts w:eastAsia="Lucida Sans Unicode" w:cs="Calibri"/>
                <w:kern w:val="2"/>
              </w:rPr>
            </w:pPr>
          </w:p>
        </w:tc>
        <w:tc>
          <w:tcPr>
            <w:tcW w:w="5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A63761" w14:textId="77777777" w:rsidR="00027450" w:rsidRPr="00283206" w:rsidRDefault="00027450" w:rsidP="00D76A6D">
            <w:pPr>
              <w:widowControl w:val="0"/>
              <w:snapToGrid w:val="0"/>
              <w:spacing w:line="276" w:lineRule="auto"/>
              <w:jc w:val="center"/>
              <w:rPr>
                <w:rFonts w:eastAsia="Lucida Sans Unicode" w:cs="Calibri"/>
                <w:kern w:val="2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A766EB" w14:textId="77777777" w:rsidR="00027450" w:rsidRPr="00283206" w:rsidRDefault="00027450" w:rsidP="00D76A6D">
            <w:pPr>
              <w:widowControl w:val="0"/>
              <w:snapToGrid w:val="0"/>
              <w:spacing w:line="276" w:lineRule="auto"/>
              <w:jc w:val="center"/>
              <w:rPr>
                <w:rFonts w:eastAsia="Lucida Sans Unicode" w:cs="Calibri"/>
                <w:kern w:val="2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427C1" w14:textId="77777777" w:rsidR="00027450" w:rsidRPr="00283206" w:rsidRDefault="00027450" w:rsidP="00D76A6D">
            <w:pPr>
              <w:widowControl w:val="0"/>
              <w:snapToGrid w:val="0"/>
              <w:spacing w:line="276" w:lineRule="auto"/>
              <w:jc w:val="center"/>
              <w:rPr>
                <w:rFonts w:eastAsia="Lucida Sans Unicode" w:cs="Calibri"/>
                <w:kern w:val="2"/>
              </w:rPr>
            </w:pPr>
          </w:p>
        </w:tc>
      </w:tr>
      <w:tr w:rsidR="00027450" w:rsidRPr="00283206" w14:paraId="0B018621" w14:textId="77777777" w:rsidTr="005C273E">
        <w:trPr>
          <w:cantSplit/>
          <w:trHeight w:val="45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E113CF" w14:textId="77777777" w:rsidR="00027450" w:rsidRPr="00283206" w:rsidRDefault="00027450" w:rsidP="00D76A6D">
            <w:pPr>
              <w:widowControl w:val="0"/>
              <w:snapToGrid w:val="0"/>
              <w:spacing w:line="276" w:lineRule="auto"/>
              <w:jc w:val="center"/>
              <w:rPr>
                <w:rFonts w:eastAsia="Lucida Sans Unicode" w:cs="Calibri"/>
                <w:kern w:val="2"/>
              </w:rPr>
            </w:pPr>
          </w:p>
        </w:tc>
        <w:tc>
          <w:tcPr>
            <w:tcW w:w="5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C1BEC6" w14:textId="77777777" w:rsidR="00027450" w:rsidRPr="00283206" w:rsidRDefault="00027450" w:rsidP="00D76A6D">
            <w:pPr>
              <w:widowControl w:val="0"/>
              <w:snapToGrid w:val="0"/>
              <w:spacing w:line="276" w:lineRule="auto"/>
              <w:jc w:val="center"/>
              <w:rPr>
                <w:rFonts w:eastAsia="Lucida Sans Unicode" w:cs="Calibri"/>
                <w:kern w:val="2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C06BDA" w14:textId="77777777" w:rsidR="00027450" w:rsidRPr="00283206" w:rsidRDefault="00027450" w:rsidP="00D76A6D">
            <w:pPr>
              <w:widowControl w:val="0"/>
              <w:snapToGrid w:val="0"/>
              <w:spacing w:line="276" w:lineRule="auto"/>
              <w:jc w:val="center"/>
              <w:rPr>
                <w:rFonts w:eastAsia="Lucida Sans Unicode" w:cs="Calibri"/>
                <w:kern w:val="2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F64D55" w14:textId="77777777" w:rsidR="00027450" w:rsidRPr="00283206" w:rsidRDefault="00027450" w:rsidP="00D76A6D">
            <w:pPr>
              <w:widowControl w:val="0"/>
              <w:snapToGrid w:val="0"/>
              <w:spacing w:line="276" w:lineRule="auto"/>
              <w:jc w:val="center"/>
              <w:rPr>
                <w:rFonts w:eastAsia="Lucida Sans Unicode" w:cs="Calibri"/>
                <w:kern w:val="2"/>
              </w:rPr>
            </w:pPr>
          </w:p>
        </w:tc>
      </w:tr>
    </w:tbl>
    <w:p w14:paraId="6E7295FF" w14:textId="77777777" w:rsidR="005C273E" w:rsidRPr="0045182A" w:rsidRDefault="005C273E" w:rsidP="005C273E">
      <w:pPr>
        <w:tabs>
          <w:tab w:val="left" w:pos="-6628"/>
          <w:tab w:val="left" w:pos="-1588"/>
          <w:tab w:val="left" w:pos="2982"/>
        </w:tabs>
        <w:spacing w:line="276" w:lineRule="auto"/>
        <w:rPr>
          <w:rFonts w:cs="Calibri"/>
          <w:sz w:val="22"/>
          <w:szCs w:val="22"/>
        </w:rPr>
      </w:pPr>
      <w:r w:rsidRPr="0045182A">
        <w:rPr>
          <w:rFonts w:cs="Calibri"/>
          <w:i/>
          <w:kern w:val="2"/>
          <w:sz w:val="22"/>
          <w:szCs w:val="22"/>
        </w:rPr>
        <w:t>* Niewłaściwe skreślić.</w:t>
      </w:r>
    </w:p>
    <w:p w14:paraId="6A2B14CD" w14:textId="77777777" w:rsidR="005C273E" w:rsidRPr="00283206" w:rsidRDefault="005C273E" w:rsidP="005C273E">
      <w:pPr>
        <w:pStyle w:val="Bezodstpw"/>
        <w:spacing w:line="276" w:lineRule="auto"/>
        <w:rPr>
          <w:rFonts w:cs="Calibri"/>
        </w:rPr>
      </w:pPr>
    </w:p>
    <w:p w14:paraId="11C9EF91" w14:textId="77777777" w:rsidR="005C273E" w:rsidRPr="0045182A" w:rsidRDefault="005C273E" w:rsidP="005C273E">
      <w:pPr>
        <w:widowControl w:val="0"/>
        <w:tabs>
          <w:tab w:val="left" w:pos="-30744"/>
          <w:tab w:val="left" w:pos="-16087"/>
          <w:tab w:val="left" w:pos="426"/>
          <w:tab w:val="left" w:pos="709"/>
          <w:tab w:val="left" w:pos="29724"/>
        </w:tabs>
        <w:spacing w:line="276" w:lineRule="auto"/>
        <w:rPr>
          <w:rFonts w:cs="Calibri"/>
          <w:sz w:val="22"/>
          <w:szCs w:val="22"/>
        </w:rPr>
      </w:pPr>
      <w:r w:rsidRPr="0045182A">
        <w:rPr>
          <w:rFonts w:eastAsia="Lucida Sans Unicode" w:cs="Calibri"/>
          <w:i/>
          <w:iCs/>
          <w:kern w:val="2"/>
          <w:sz w:val="22"/>
          <w:szCs w:val="22"/>
        </w:rPr>
        <w:t xml:space="preserve">Uwaga: Wykonawca nie może zastrzec informacji, o których mowa w art. 222 ust. 5 ustawy </w:t>
      </w:r>
      <w:proofErr w:type="spellStart"/>
      <w:r w:rsidRPr="0045182A">
        <w:rPr>
          <w:rFonts w:eastAsia="Lucida Sans Unicode" w:cs="Calibri"/>
          <w:i/>
          <w:iCs/>
          <w:kern w:val="2"/>
          <w:sz w:val="22"/>
          <w:szCs w:val="22"/>
        </w:rPr>
        <w:t>Pzp</w:t>
      </w:r>
      <w:proofErr w:type="spellEnd"/>
      <w:r w:rsidRPr="0045182A">
        <w:rPr>
          <w:rFonts w:eastAsia="Lucida Sans Unicode" w:cs="Calibri"/>
          <w:i/>
          <w:iCs/>
          <w:kern w:val="2"/>
          <w:sz w:val="22"/>
          <w:szCs w:val="22"/>
        </w:rPr>
        <w:t>.</w:t>
      </w:r>
    </w:p>
    <w:p w14:paraId="51FE94B3" w14:textId="77777777" w:rsidR="00027450" w:rsidRPr="00027450" w:rsidRDefault="00027450" w:rsidP="00027450">
      <w:pPr>
        <w:pStyle w:val="Akapitzlist"/>
        <w:widowControl w:val="0"/>
        <w:tabs>
          <w:tab w:val="left" w:pos="-30744"/>
          <w:tab w:val="left" w:pos="-16087"/>
          <w:tab w:val="left" w:pos="6390"/>
          <w:tab w:val="left" w:pos="29724"/>
        </w:tabs>
        <w:spacing w:line="276" w:lineRule="auto"/>
        <w:ind w:left="284"/>
        <w:jc w:val="both"/>
        <w:rPr>
          <w:rFonts w:cs="Calibri"/>
        </w:rPr>
      </w:pPr>
    </w:p>
    <w:p w14:paraId="710C1466" w14:textId="26892C68" w:rsidR="005C273E" w:rsidRPr="005C273E" w:rsidRDefault="005C273E" w:rsidP="005C273E">
      <w:pPr>
        <w:pStyle w:val="Akapitzlist"/>
        <w:widowControl w:val="0"/>
        <w:numPr>
          <w:ilvl w:val="0"/>
          <w:numId w:val="8"/>
        </w:numPr>
        <w:tabs>
          <w:tab w:val="left" w:pos="-30744"/>
          <w:tab w:val="left" w:pos="-16087"/>
          <w:tab w:val="left" w:pos="426"/>
          <w:tab w:val="left" w:pos="6390"/>
          <w:tab w:val="left" w:pos="29724"/>
        </w:tabs>
        <w:spacing w:line="276" w:lineRule="auto"/>
        <w:ind w:left="284" w:hanging="426"/>
        <w:rPr>
          <w:rFonts w:cs="Calibri"/>
        </w:rPr>
      </w:pPr>
      <w:r w:rsidRPr="005C273E">
        <w:rPr>
          <w:rFonts w:eastAsia="Lucida Sans Unicode" w:cs="Calibri"/>
          <w:kern w:val="2"/>
        </w:rPr>
        <w:lastRenderedPageBreak/>
        <w:t>Rodzaj przedsiębiorstwa jakim jest Wykonawca (zaznaczyć właściwą opcję)</w:t>
      </w:r>
      <w:r w:rsidRPr="00283206">
        <w:rPr>
          <w:rStyle w:val="Zakotwiczenieprzypisudolnego"/>
          <w:rFonts w:eastAsia="Lucida Sans Unicode" w:cs="Calibri"/>
          <w:kern w:val="2"/>
        </w:rPr>
        <w:footnoteReference w:id="6"/>
      </w:r>
      <w:r w:rsidRPr="005C273E">
        <w:rPr>
          <w:rFonts w:eastAsia="Lucida Sans Unicode" w:cs="Calibri"/>
          <w:kern w:val="2"/>
        </w:rPr>
        <w:t>:</w:t>
      </w:r>
    </w:p>
    <w:p w14:paraId="777780F7" w14:textId="77777777" w:rsidR="005C273E" w:rsidRPr="00283206" w:rsidRDefault="005C273E" w:rsidP="005C273E">
      <w:pPr>
        <w:widowControl w:val="0"/>
        <w:numPr>
          <w:ilvl w:val="0"/>
          <w:numId w:val="9"/>
        </w:numPr>
        <w:spacing w:line="276" w:lineRule="auto"/>
        <w:jc w:val="both"/>
        <w:rPr>
          <w:rFonts w:eastAsia="Lucida Sans Unicode" w:cs="Calibri"/>
          <w:kern w:val="2"/>
        </w:rPr>
      </w:pPr>
      <w:r w:rsidRPr="00283206">
        <w:rPr>
          <w:rFonts w:eastAsia="Lucida Sans Unicode" w:cs="Calibri"/>
          <w:kern w:val="2"/>
        </w:rPr>
        <w:t>Mikroprzedsiębiorstwo</w:t>
      </w:r>
    </w:p>
    <w:p w14:paraId="3E9B83EF" w14:textId="77777777" w:rsidR="005C273E" w:rsidRPr="00283206" w:rsidRDefault="005C273E" w:rsidP="005C273E">
      <w:pPr>
        <w:widowControl w:val="0"/>
        <w:numPr>
          <w:ilvl w:val="0"/>
          <w:numId w:val="9"/>
        </w:numPr>
        <w:spacing w:line="276" w:lineRule="auto"/>
        <w:jc w:val="both"/>
        <w:rPr>
          <w:rFonts w:cs="Calibri"/>
        </w:rPr>
      </w:pPr>
      <w:r w:rsidRPr="00283206">
        <w:rPr>
          <w:rFonts w:eastAsia="Lucida Sans Unicode" w:cs="Calibri"/>
          <w:kern w:val="2"/>
        </w:rPr>
        <w:t>Małe przedsiębiorstwo</w:t>
      </w:r>
    </w:p>
    <w:p w14:paraId="6F213992" w14:textId="77777777" w:rsidR="005C273E" w:rsidRPr="00283206" w:rsidRDefault="005C273E" w:rsidP="005C273E">
      <w:pPr>
        <w:widowControl w:val="0"/>
        <w:numPr>
          <w:ilvl w:val="0"/>
          <w:numId w:val="9"/>
        </w:numPr>
        <w:spacing w:line="276" w:lineRule="auto"/>
        <w:jc w:val="both"/>
        <w:rPr>
          <w:rFonts w:eastAsia="Lucida Sans Unicode" w:cs="Calibri"/>
          <w:kern w:val="2"/>
        </w:rPr>
      </w:pPr>
      <w:r w:rsidRPr="00283206">
        <w:rPr>
          <w:rFonts w:eastAsia="Lucida Sans Unicode" w:cs="Calibri"/>
          <w:kern w:val="2"/>
        </w:rPr>
        <w:t>Średnie przedsiębiorstwo</w:t>
      </w:r>
    </w:p>
    <w:p w14:paraId="68AA7665" w14:textId="77777777" w:rsidR="005C273E" w:rsidRPr="00283206" w:rsidRDefault="005C273E" w:rsidP="005C273E">
      <w:pPr>
        <w:widowControl w:val="0"/>
        <w:numPr>
          <w:ilvl w:val="0"/>
          <w:numId w:val="9"/>
        </w:numPr>
        <w:spacing w:line="276" w:lineRule="auto"/>
        <w:jc w:val="both"/>
        <w:rPr>
          <w:rFonts w:cs="Calibri"/>
        </w:rPr>
      </w:pPr>
      <w:r w:rsidRPr="00283206">
        <w:rPr>
          <w:rFonts w:eastAsia="Lucida Sans Unicode" w:cs="Calibri"/>
          <w:kern w:val="2"/>
        </w:rPr>
        <w:t>Jednoosobowa działalność gospodarcza</w:t>
      </w:r>
    </w:p>
    <w:p w14:paraId="6E8CF14E" w14:textId="77777777" w:rsidR="005C273E" w:rsidRPr="00283206" w:rsidRDefault="005C273E" w:rsidP="005C273E">
      <w:pPr>
        <w:widowControl w:val="0"/>
        <w:numPr>
          <w:ilvl w:val="0"/>
          <w:numId w:val="9"/>
        </w:numPr>
        <w:spacing w:line="276" w:lineRule="auto"/>
        <w:jc w:val="both"/>
        <w:rPr>
          <w:rFonts w:cs="Calibri"/>
        </w:rPr>
      </w:pPr>
      <w:r w:rsidRPr="00283206">
        <w:rPr>
          <w:rFonts w:eastAsia="Lucida Sans Unicode" w:cs="Calibri"/>
          <w:kern w:val="2"/>
        </w:rPr>
        <w:t xml:space="preserve">Osoba fizyczna nie prowadząca działalności gospodarczej </w:t>
      </w:r>
    </w:p>
    <w:p w14:paraId="30123DC4" w14:textId="77777777" w:rsidR="005C273E" w:rsidRPr="00283206" w:rsidRDefault="005C273E" w:rsidP="005C273E">
      <w:pPr>
        <w:widowControl w:val="0"/>
        <w:numPr>
          <w:ilvl w:val="0"/>
          <w:numId w:val="9"/>
        </w:numPr>
        <w:spacing w:after="240" w:line="276" w:lineRule="auto"/>
        <w:ind w:left="714" w:hanging="357"/>
        <w:jc w:val="both"/>
        <w:rPr>
          <w:rFonts w:cs="Calibri"/>
        </w:rPr>
      </w:pPr>
      <w:r w:rsidRPr="00283206">
        <w:rPr>
          <w:rFonts w:eastAsia="Lucida Sans Unicode" w:cs="Calibri"/>
          <w:bCs/>
          <w:kern w:val="2"/>
        </w:rPr>
        <w:t>Inne niż</w:t>
      </w:r>
      <w:r w:rsidRPr="00283206">
        <w:rPr>
          <w:rFonts w:eastAsia="Lucida Sans Unicode" w:cs="Calibri"/>
          <w:b/>
          <w:kern w:val="2"/>
        </w:rPr>
        <w:t xml:space="preserve"> </w:t>
      </w:r>
      <w:r w:rsidRPr="00283206">
        <w:rPr>
          <w:rFonts w:eastAsia="Lucida Sans Unicode" w:cs="Calibri"/>
          <w:bCs/>
          <w:kern w:val="2"/>
        </w:rPr>
        <w:t>powyższe</w:t>
      </w:r>
    </w:p>
    <w:p w14:paraId="63A3673A" w14:textId="77777777" w:rsidR="005C273E" w:rsidRDefault="005C273E" w:rsidP="005C273E">
      <w:pPr>
        <w:widowControl w:val="0"/>
        <w:spacing w:after="120" w:line="276" w:lineRule="auto"/>
        <w:ind w:left="284"/>
        <w:jc w:val="both"/>
        <w:rPr>
          <w:rFonts w:eastAsia="Lucida Sans Unicode" w:cs="Calibri"/>
          <w:kern w:val="2"/>
        </w:rPr>
      </w:pPr>
      <w:r w:rsidRPr="00283206">
        <w:rPr>
          <w:rFonts w:eastAsia="Lucida Sans Unicode" w:cs="Calibri"/>
          <w:b/>
          <w:kern w:val="2"/>
        </w:rPr>
        <w:t xml:space="preserve">Uwaga! </w:t>
      </w:r>
      <w:r w:rsidRPr="00283206">
        <w:rPr>
          <w:rFonts w:eastAsia="Lucida Sans Unicode" w:cs="Calibri"/>
          <w:kern w:val="2"/>
        </w:rPr>
        <w:t xml:space="preserve">W przypadku Wykonawców składających ofertę wspólną należy wypełnić </w:t>
      </w:r>
      <w:r>
        <w:rPr>
          <w:rFonts w:eastAsia="Lucida Sans Unicode" w:cs="Calibri"/>
          <w:kern w:val="2"/>
        </w:rPr>
        <w:br/>
      </w:r>
      <w:r w:rsidRPr="00283206">
        <w:rPr>
          <w:rFonts w:eastAsia="Lucida Sans Unicode" w:cs="Calibri"/>
          <w:kern w:val="2"/>
          <w:u w:val="single"/>
        </w:rPr>
        <w:t xml:space="preserve">dla każdego podmiotu </w:t>
      </w:r>
      <w:r w:rsidRPr="00283206">
        <w:rPr>
          <w:rFonts w:eastAsia="Lucida Sans Unicode" w:cs="Calibri"/>
          <w:b/>
          <w:kern w:val="2"/>
          <w:u w:val="single"/>
        </w:rPr>
        <w:t>osobno</w:t>
      </w:r>
      <w:r w:rsidRPr="00283206">
        <w:rPr>
          <w:rFonts w:eastAsia="Lucida Sans Unicode" w:cs="Calibri"/>
          <w:kern w:val="2"/>
        </w:rPr>
        <w:t>.</w:t>
      </w:r>
    </w:p>
    <w:p w14:paraId="1DCC518D" w14:textId="46C0B018" w:rsidR="005C273E" w:rsidRPr="005C273E" w:rsidRDefault="005C273E" w:rsidP="005C273E">
      <w:pPr>
        <w:pStyle w:val="Akapitzlist"/>
        <w:widowControl w:val="0"/>
        <w:numPr>
          <w:ilvl w:val="0"/>
          <w:numId w:val="8"/>
        </w:numPr>
        <w:spacing w:line="276" w:lineRule="auto"/>
        <w:ind w:left="284" w:hanging="426"/>
        <w:jc w:val="both"/>
        <w:rPr>
          <w:rFonts w:cs="Calibri"/>
        </w:rPr>
      </w:pPr>
      <w:r>
        <w:rPr>
          <w:rFonts w:eastAsia="Lucida Sans Unicode" w:cs="Calibri"/>
          <w:kern w:val="2"/>
        </w:rPr>
        <w:t xml:space="preserve"> </w:t>
      </w:r>
      <w:r w:rsidRPr="005C273E">
        <w:rPr>
          <w:rFonts w:eastAsia="Lucida Sans Unicode" w:cs="Calibri"/>
          <w:kern w:val="2"/>
        </w:rPr>
        <w:t xml:space="preserve">Oświadczam/my, że wybór Naszej oferty prowadzić będzie do powstania </w:t>
      </w:r>
      <w:r w:rsidRPr="005C273E">
        <w:rPr>
          <w:rFonts w:eastAsia="Lucida Sans Unicode" w:cs="Calibri"/>
          <w:kern w:val="2"/>
        </w:rPr>
        <w:br/>
        <w:t>u Zamawiającego obowiązku podatkowego, zgodnie z poniższym:</w:t>
      </w:r>
    </w:p>
    <w:p w14:paraId="4261424C" w14:textId="77777777" w:rsidR="005C273E" w:rsidRPr="00283206" w:rsidRDefault="005C273E" w:rsidP="005C273E">
      <w:pPr>
        <w:widowControl w:val="0"/>
        <w:numPr>
          <w:ilvl w:val="0"/>
          <w:numId w:val="10"/>
        </w:numPr>
        <w:tabs>
          <w:tab w:val="left" w:pos="-30744"/>
          <w:tab w:val="left" w:pos="-16087"/>
          <w:tab w:val="left" w:pos="426"/>
          <w:tab w:val="left" w:pos="993"/>
          <w:tab w:val="left" w:pos="29724"/>
        </w:tabs>
        <w:spacing w:line="276" w:lineRule="auto"/>
        <w:ind w:left="426"/>
        <w:jc w:val="both"/>
        <w:rPr>
          <w:rFonts w:cs="Calibri"/>
        </w:rPr>
      </w:pPr>
      <w:r w:rsidRPr="00283206">
        <w:rPr>
          <w:rFonts w:eastAsia="Lucida Sans Unicode" w:cs="Calibri"/>
          <w:kern w:val="2"/>
        </w:rPr>
        <w:t>nazwa (rodzaj) towaru lub usługi, których dostawa lub świadczenie będą prowadziły do powstania obowiązku podatkowego: ........................………………………………………..;</w:t>
      </w:r>
    </w:p>
    <w:p w14:paraId="283940AB" w14:textId="77777777" w:rsidR="005C273E" w:rsidRPr="00283206" w:rsidRDefault="005C273E" w:rsidP="005C273E">
      <w:pPr>
        <w:widowControl w:val="0"/>
        <w:numPr>
          <w:ilvl w:val="0"/>
          <w:numId w:val="10"/>
        </w:numPr>
        <w:tabs>
          <w:tab w:val="left" w:pos="-30744"/>
          <w:tab w:val="left" w:pos="-16087"/>
          <w:tab w:val="left" w:pos="426"/>
          <w:tab w:val="left" w:pos="993"/>
          <w:tab w:val="left" w:pos="29724"/>
        </w:tabs>
        <w:spacing w:line="276" w:lineRule="auto"/>
        <w:ind w:left="426"/>
        <w:jc w:val="both"/>
        <w:rPr>
          <w:rFonts w:cs="Calibri"/>
        </w:rPr>
      </w:pPr>
      <w:r w:rsidRPr="00283206">
        <w:rPr>
          <w:rFonts w:eastAsia="Lucida Sans Unicode" w:cs="Calibri"/>
          <w:kern w:val="2"/>
        </w:rPr>
        <w:t>wartość towaru lub usługi objętego obowiązkiem podatkowym Zamawiającego, bez kwoty podatku: ………………………………………………………………………………;</w:t>
      </w:r>
    </w:p>
    <w:p w14:paraId="3772988B" w14:textId="77777777" w:rsidR="005C273E" w:rsidRPr="00283206" w:rsidRDefault="005C273E" w:rsidP="00FD28FE">
      <w:pPr>
        <w:widowControl w:val="0"/>
        <w:numPr>
          <w:ilvl w:val="0"/>
          <w:numId w:val="10"/>
        </w:numPr>
        <w:tabs>
          <w:tab w:val="left" w:pos="-30744"/>
          <w:tab w:val="left" w:pos="-16087"/>
          <w:tab w:val="left" w:pos="426"/>
          <w:tab w:val="left" w:pos="993"/>
          <w:tab w:val="left" w:pos="29724"/>
        </w:tabs>
        <w:spacing w:after="120" w:line="276" w:lineRule="auto"/>
        <w:ind w:left="425" w:hanging="357"/>
        <w:jc w:val="both"/>
        <w:rPr>
          <w:rFonts w:cs="Calibri"/>
        </w:rPr>
      </w:pPr>
      <w:r w:rsidRPr="00283206">
        <w:rPr>
          <w:rFonts w:eastAsia="Lucida Sans Unicode" w:cs="Calibri"/>
          <w:kern w:val="2"/>
        </w:rPr>
        <w:t>stawka podatku od towarów i usług, która zgodnie z wiedzą Wykonawcy, będzie miała zastosowanie: …………………………………………………………………………………</w:t>
      </w:r>
    </w:p>
    <w:p w14:paraId="4252DDB8" w14:textId="4BE1E9D1" w:rsidR="005C273E" w:rsidRPr="00B93A57" w:rsidRDefault="005C273E" w:rsidP="005C273E">
      <w:pPr>
        <w:widowControl w:val="0"/>
        <w:tabs>
          <w:tab w:val="left" w:pos="-30744"/>
          <w:tab w:val="left" w:pos="-16087"/>
          <w:tab w:val="left" w:pos="426"/>
          <w:tab w:val="left" w:pos="993"/>
          <w:tab w:val="left" w:pos="29724"/>
        </w:tabs>
        <w:spacing w:line="276" w:lineRule="auto"/>
        <w:ind w:left="66"/>
        <w:rPr>
          <w:rFonts w:cs="Calibri"/>
        </w:rPr>
      </w:pPr>
      <w:r w:rsidRPr="00283206">
        <w:rPr>
          <w:rFonts w:eastAsia="Lucida Sans Unicode" w:cs="Calibri"/>
          <w:b/>
          <w:bCs/>
          <w:i/>
          <w:iCs/>
          <w:kern w:val="2"/>
        </w:rPr>
        <w:t>UWAGA! Powyższy pkt 1</w:t>
      </w:r>
      <w:r>
        <w:rPr>
          <w:rFonts w:eastAsia="Lucida Sans Unicode" w:cs="Calibri"/>
          <w:b/>
          <w:bCs/>
          <w:i/>
          <w:iCs/>
          <w:kern w:val="2"/>
        </w:rPr>
        <w:t>5</w:t>
      </w:r>
      <w:r w:rsidRPr="00283206">
        <w:rPr>
          <w:rFonts w:eastAsia="Lucida Sans Unicode" w:cs="Calibri"/>
          <w:b/>
          <w:bCs/>
          <w:i/>
          <w:iCs/>
          <w:kern w:val="2"/>
        </w:rPr>
        <w:t xml:space="preserve"> należy wypełnić tylko w przypadku, jeżeli oferowane przez Wykonawcę towary lub usługi wpisują się w przepisy art. 105a ust. 1 ustawy z dnia 11 marca 2004 r. o podatku </w:t>
      </w:r>
      <w:r w:rsidRPr="00B93A57">
        <w:rPr>
          <w:rFonts w:eastAsia="Lucida Sans Unicode" w:cs="Calibri"/>
          <w:b/>
          <w:bCs/>
          <w:i/>
          <w:iCs/>
          <w:kern w:val="2"/>
        </w:rPr>
        <w:t xml:space="preserve">od towarów i usług (t. j. Dz. U. z 2023, poz. 1570 ze zm.) oraz </w:t>
      </w:r>
      <w:r w:rsidRPr="00B93A57">
        <w:rPr>
          <w:rFonts w:eastAsia="Lucida Sans Unicode" w:cs="Calibri"/>
          <w:b/>
          <w:bCs/>
          <w:i/>
          <w:iCs/>
          <w:kern w:val="2"/>
          <w:u w:val="single"/>
        </w:rPr>
        <w:t>Załącznika nr 15 do ww. ustawy</w:t>
      </w:r>
      <w:r w:rsidRPr="00B93A57">
        <w:rPr>
          <w:rFonts w:eastAsia="Lucida Sans Unicode" w:cs="Calibri"/>
          <w:b/>
          <w:bCs/>
          <w:i/>
          <w:iCs/>
          <w:kern w:val="2"/>
        </w:rPr>
        <w:t>.</w:t>
      </w:r>
    </w:p>
    <w:p w14:paraId="1CF6AA82" w14:textId="4ACE582F" w:rsidR="00027450" w:rsidRDefault="005C273E" w:rsidP="00FD28FE">
      <w:pPr>
        <w:spacing w:after="120" w:line="276" w:lineRule="auto"/>
        <w:jc w:val="center"/>
        <w:rPr>
          <w:rFonts w:cs="Calibri"/>
          <w:b/>
          <w:i/>
          <w:iCs/>
          <w:lang w:eastAsia="ar-SA"/>
        </w:rPr>
      </w:pPr>
      <w:r w:rsidRPr="005C273E">
        <w:rPr>
          <w:rFonts w:cs="Calibri"/>
          <w:b/>
          <w:i/>
          <w:iCs/>
          <w:lang w:eastAsia="ar-SA"/>
        </w:rPr>
        <w:t>( jeśli nie dotyczy - skreślić lub wpisać nie dotyczy)</w:t>
      </w:r>
    </w:p>
    <w:p w14:paraId="6F3E2D91" w14:textId="654DD188" w:rsidR="00FD28FE" w:rsidRPr="00283206" w:rsidRDefault="00FD28FE" w:rsidP="00FD28FE">
      <w:pPr>
        <w:pStyle w:val="Akapitzlist"/>
        <w:numPr>
          <w:ilvl w:val="0"/>
          <w:numId w:val="8"/>
        </w:numPr>
        <w:spacing w:after="120"/>
        <w:ind w:left="283" w:hanging="425"/>
        <w:contextualSpacing w:val="0"/>
        <w:jc w:val="both"/>
        <w:rPr>
          <w:rFonts w:cs="Calibri"/>
          <w:lang w:val="x-none" w:eastAsia="en-GB"/>
        </w:rPr>
      </w:pPr>
      <w:r w:rsidRPr="00283206">
        <w:rPr>
          <w:rFonts w:cs="Calibri"/>
        </w:rPr>
        <w:t xml:space="preserve">Informujemy, że umocowanie do </w:t>
      </w:r>
      <w:r w:rsidRPr="00283206">
        <w:rPr>
          <w:rFonts w:cs="Calibri"/>
          <w:bCs/>
        </w:rPr>
        <w:t>podpisania oferty względnie do podpisania innych oświadczeń lub dokumentów składanych wraz z ofertą wynika z dokumentu, który Zamawiający może pobrać z bezpłatnej i ogólnodostępnej bazy danych tj.:</w:t>
      </w:r>
      <w:r w:rsidRPr="00283206">
        <w:rPr>
          <w:rStyle w:val="Odwoanieprzypisudolnego"/>
          <w:rFonts w:cs="Calibri"/>
          <w:bCs/>
        </w:rPr>
        <w:footnoteReference w:id="7"/>
      </w:r>
    </w:p>
    <w:p w14:paraId="3F670A4A" w14:textId="5DCCB0D8" w:rsidR="00FD28FE" w:rsidRPr="00283206" w:rsidRDefault="00FD28FE" w:rsidP="00FD28FE">
      <w:pPr>
        <w:pStyle w:val="Lista"/>
        <w:widowControl w:val="0"/>
        <w:tabs>
          <w:tab w:val="left" w:pos="284"/>
          <w:tab w:val="left" w:pos="426"/>
        </w:tabs>
        <w:overflowPunct w:val="0"/>
        <w:autoSpaceDE w:val="0"/>
        <w:spacing w:line="276" w:lineRule="auto"/>
        <w:ind w:left="720" w:firstLine="0"/>
        <w:jc w:val="both"/>
        <w:textAlignment w:val="baseline"/>
        <w:rPr>
          <w:rFonts w:ascii="Calibri" w:hAnsi="Calibri"/>
          <w:sz w:val="22"/>
          <w:szCs w:val="22"/>
        </w:rPr>
      </w:pPr>
      <w:r w:rsidRPr="00283206"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9B58A8" wp14:editId="66281D39">
                <wp:simplePos x="0" y="0"/>
                <wp:positionH relativeFrom="column">
                  <wp:posOffset>127000</wp:posOffset>
                </wp:positionH>
                <wp:positionV relativeFrom="paragraph">
                  <wp:posOffset>28575</wp:posOffset>
                </wp:positionV>
                <wp:extent cx="129540" cy="129540"/>
                <wp:effectExtent l="0" t="0" r="22860" b="22860"/>
                <wp:wrapNone/>
                <wp:docPr id="180383609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9540" cy="1295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0A590E" id="Prostokąt 5" o:spid="_x0000_s1026" style="position:absolute;margin-left:10pt;margin-top:2.25pt;width:10.2pt;height:1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" fillcolor="window" strokecolor="windowText" strokeweight="1pt">
                <v:path arrowok="t"/>
              </v:rect>
            </w:pict>
          </mc:Fallback>
        </mc:AlternateContent>
      </w:r>
      <w:r w:rsidRPr="00283206">
        <w:rPr>
          <w:rFonts w:ascii="Calibri" w:hAnsi="Calibri"/>
          <w:bCs/>
          <w:sz w:val="22"/>
          <w:szCs w:val="22"/>
        </w:rPr>
        <w:t>bazy Krajowego Rejestru Sądowego dostępnej na stronie internetowej</w:t>
      </w:r>
      <w:r>
        <w:rPr>
          <w:rFonts w:ascii="Calibri" w:hAnsi="Calibri"/>
          <w:bCs/>
          <w:sz w:val="22"/>
          <w:szCs w:val="22"/>
        </w:rPr>
        <w:t xml:space="preserve"> </w:t>
      </w:r>
      <w:r w:rsidRPr="00283206">
        <w:rPr>
          <w:rFonts w:ascii="Calibri" w:hAnsi="Calibri"/>
          <w:sz w:val="22"/>
          <w:szCs w:val="22"/>
        </w:rPr>
        <w:t>https://ems.ms.gov.pl/krs/;</w:t>
      </w:r>
    </w:p>
    <w:p w14:paraId="6F028109" w14:textId="6C81F714" w:rsidR="00FD28FE" w:rsidRPr="00283206" w:rsidRDefault="00FD28FE" w:rsidP="00FD28FE">
      <w:pPr>
        <w:pStyle w:val="Lista"/>
        <w:widowControl w:val="0"/>
        <w:tabs>
          <w:tab w:val="left" w:pos="284"/>
          <w:tab w:val="left" w:pos="426"/>
        </w:tabs>
        <w:overflowPunct w:val="0"/>
        <w:autoSpaceDE w:val="0"/>
        <w:spacing w:line="276" w:lineRule="auto"/>
        <w:ind w:left="720" w:firstLine="0"/>
        <w:jc w:val="both"/>
        <w:textAlignment w:val="baseline"/>
        <w:rPr>
          <w:rFonts w:ascii="Calibri" w:hAnsi="Calibri"/>
          <w:sz w:val="22"/>
          <w:szCs w:val="22"/>
        </w:rPr>
      </w:pPr>
      <w:r w:rsidRPr="00283206"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A4F79B" wp14:editId="1DA20AB8">
                <wp:simplePos x="0" y="0"/>
                <wp:positionH relativeFrom="column">
                  <wp:posOffset>128905</wp:posOffset>
                </wp:positionH>
                <wp:positionV relativeFrom="paragraph">
                  <wp:posOffset>7620</wp:posOffset>
                </wp:positionV>
                <wp:extent cx="129540" cy="129540"/>
                <wp:effectExtent l="0" t="0" r="22860" b="22860"/>
                <wp:wrapNone/>
                <wp:docPr id="1414568706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9540" cy="1295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98D3E5" id="Prostokąt 3" o:spid="_x0000_s1026" style="position:absolute;margin-left:10.15pt;margin-top:.6pt;width:10.2pt;height:10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" fillcolor="window" strokecolor="windowText" strokeweight="1pt">
                <v:path arrowok="t"/>
              </v:rect>
            </w:pict>
          </mc:Fallback>
        </mc:AlternateContent>
      </w:r>
      <w:r w:rsidRPr="00283206">
        <w:rPr>
          <w:rFonts w:ascii="Calibri" w:hAnsi="Calibri"/>
          <w:sz w:val="22"/>
          <w:szCs w:val="22"/>
        </w:rPr>
        <w:t xml:space="preserve">bazy Centralnej Ewidencji i Informacja o Działalności Gospodarczej na stronie internetowej </w:t>
      </w:r>
      <w:hyperlink r:id="rId8" w:history="1">
        <w:r w:rsidRPr="00283206">
          <w:rPr>
            <w:rFonts w:ascii="Calibri" w:hAnsi="Calibri"/>
            <w:sz w:val="22"/>
            <w:szCs w:val="22"/>
            <w:u w:val="single"/>
          </w:rPr>
          <w:t>https://prod.ceidg.gov.pl/CEIDG/</w:t>
        </w:r>
      </w:hyperlink>
      <w:r w:rsidRPr="00283206">
        <w:rPr>
          <w:rFonts w:ascii="Calibri" w:hAnsi="Calibri"/>
          <w:sz w:val="22"/>
          <w:szCs w:val="22"/>
        </w:rPr>
        <w:t>;</w:t>
      </w:r>
    </w:p>
    <w:p w14:paraId="4E1D3366" w14:textId="6DD7D879" w:rsidR="00FD28FE" w:rsidRPr="00FD28FE" w:rsidRDefault="00FD28FE" w:rsidP="00FD28FE">
      <w:pPr>
        <w:pStyle w:val="Akapitzlist"/>
        <w:spacing w:after="120" w:line="276" w:lineRule="auto"/>
        <w:contextualSpacing w:val="0"/>
        <w:jc w:val="both"/>
        <w:rPr>
          <w:rFonts w:cs="Calibri"/>
          <w:i/>
          <w:lang w:eastAsia="ar-SA"/>
        </w:rPr>
      </w:pPr>
      <w:r w:rsidRPr="00283206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BBAF3A" wp14:editId="1AEF6A90">
                <wp:simplePos x="0" y="0"/>
                <wp:positionH relativeFrom="column">
                  <wp:posOffset>137795</wp:posOffset>
                </wp:positionH>
                <wp:positionV relativeFrom="paragraph">
                  <wp:posOffset>8255</wp:posOffset>
                </wp:positionV>
                <wp:extent cx="129540" cy="129540"/>
                <wp:effectExtent l="0" t="0" r="22860" b="22860"/>
                <wp:wrapNone/>
                <wp:docPr id="157834532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9540" cy="1295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7094EF" id="Prostokąt 1" o:spid="_x0000_s1026" style="position:absolute;margin-left:10.85pt;margin-top:.65pt;width:10.2pt;height:10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" fillcolor="window" strokecolor="windowText" strokeweight="1pt">
                <v:path arrowok="t"/>
              </v:rect>
            </w:pict>
          </mc:Fallback>
        </mc:AlternateContent>
      </w:r>
      <w:r w:rsidRPr="00FD28FE">
        <w:rPr>
          <w:rFonts w:cs="Calibri"/>
          <w:lang w:eastAsia="ar-SA"/>
        </w:rPr>
        <w:t xml:space="preserve">____________________ </w:t>
      </w:r>
      <w:r w:rsidRPr="00FD28FE">
        <w:rPr>
          <w:rFonts w:cs="Calibri"/>
          <w:i/>
          <w:lang w:eastAsia="ar-SA"/>
        </w:rPr>
        <w:t>/jeśli dotyczy to wpisać nazwę oraz adres internetowy innej bazy danych/</w:t>
      </w:r>
    </w:p>
    <w:p w14:paraId="11D30428" w14:textId="1F624DFF" w:rsidR="00FD28FE" w:rsidRPr="00FD28FE" w:rsidRDefault="00FD28FE" w:rsidP="00FD28FE">
      <w:pPr>
        <w:pStyle w:val="Lista"/>
        <w:numPr>
          <w:ilvl w:val="0"/>
          <w:numId w:val="8"/>
        </w:numPr>
        <w:tabs>
          <w:tab w:val="left" w:pos="426"/>
        </w:tabs>
        <w:spacing w:line="276" w:lineRule="auto"/>
        <w:ind w:left="284" w:hanging="426"/>
        <w:jc w:val="both"/>
        <w:rPr>
          <w:rFonts w:ascii="Calibri" w:hAnsi="Calibri"/>
          <w:sz w:val="24"/>
          <w:szCs w:val="24"/>
        </w:rPr>
      </w:pPr>
      <w:r w:rsidRPr="00FD28FE">
        <w:rPr>
          <w:rFonts w:ascii="Calibri" w:hAnsi="Calibri"/>
          <w:sz w:val="24"/>
          <w:szCs w:val="24"/>
        </w:rPr>
        <w:lastRenderedPageBreak/>
        <w:t>Oświadczamy, że sposób reprezentacji spółki cywilnej / konsorcjum</w:t>
      </w:r>
      <w:r w:rsidRPr="00FD28FE">
        <w:rPr>
          <w:rFonts w:ascii="Calibri" w:hAnsi="Calibri"/>
          <w:b/>
          <w:sz w:val="24"/>
          <w:szCs w:val="24"/>
        </w:rPr>
        <w:t xml:space="preserve"> *</w:t>
      </w:r>
      <w:r w:rsidRPr="00FD28FE">
        <w:rPr>
          <w:rFonts w:ascii="Calibri" w:hAnsi="Calibri"/>
          <w:sz w:val="24"/>
          <w:szCs w:val="24"/>
        </w:rPr>
        <w:t xml:space="preserve"> dla potrzeb niniejszego zamówienia jest następujący: </w:t>
      </w:r>
    </w:p>
    <w:p w14:paraId="675331D8" w14:textId="7D4A3089" w:rsidR="00FD28FE" w:rsidRPr="00283206" w:rsidRDefault="00FD28FE" w:rsidP="00FD28FE">
      <w:pPr>
        <w:widowControl w:val="0"/>
        <w:tabs>
          <w:tab w:val="left" w:pos="5276"/>
        </w:tabs>
        <w:overflowPunct w:val="0"/>
        <w:autoSpaceDE w:val="0"/>
        <w:spacing w:line="276" w:lineRule="auto"/>
        <w:jc w:val="both"/>
        <w:textAlignment w:val="baseline"/>
        <w:rPr>
          <w:rFonts w:cs="Calibri"/>
        </w:rPr>
      </w:pPr>
      <w:r w:rsidRPr="00283206">
        <w:rPr>
          <w:rFonts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DAC17F6" w14:textId="77777777" w:rsidR="00FD28FE" w:rsidRPr="00283206" w:rsidRDefault="00FD28FE" w:rsidP="00FD28FE">
      <w:pPr>
        <w:widowControl w:val="0"/>
        <w:tabs>
          <w:tab w:val="left" w:pos="5276"/>
        </w:tabs>
        <w:overflowPunct w:val="0"/>
        <w:autoSpaceDE w:val="0"/>
        <w:spacing w:line="276" w:lineRule="auto"/>
        <w:jc w:val="both"/>
        <w:textAlignment w:val="baseline"/>
        <w:rPr>
          <w:rFonts w:cs="Calibri"/>
          <w:b/>
          <w:i/>
        </w:rPr>
      </w:pPr>
      <w:r w:rsidRPr="00283206">
        <w:rPr>
          <w:rFonts w:cs="Calibri"/>
          <w:b/>
          <w:i/>
        </w:rPr>
        <w:t>(Wypełniają Wykonawcy składający ofertę wspólną – spółki cywilne lub konsorcja)</w:t>
      </w:r>
    </w:p>
    <w:p w14:paraId="4E20392B" w14:textId="2511CA8C" w:rsidR="00FD28FE" w:rsidRPr="00FD28FE" w:rsidRDefault="00FD28FE" w:rsidP="00FD28FE">
      <w:pPr>
        <w:pStyle w:val="Lista"/>
        <w:tabs>
          <w:tab w:val="left" w:pos="426"/>
        </w:tabs>
        <w:spacing w:after="120" w:line="276" w:lineRule="auto"/>
        <w:ind w:left="284" w:hanging="284"/>
        <w:jc w:val="both"/>
        <w:rPr>
          <w:rFonts w:ascii="Calibri" w:hAnsi="Calibri"/>
          <w:bCs/>
          <w:i/>
          <w:snapToGrid w:val="0"/>
          <w:sz w:val="22"/>
          <w:szCs w:val="22"/>
        </w:rPr>
      </w:pPr>
      <w:r w:rsidRPr="00FD28FE">
        <w:rPr>
          <w:rFonts w:ascii="Calibri" w:hAnsi="Calibri"/>
          <w:bCs/>
          <w:snapToGrid w:val="0"/>
          <w:sz w:val="22"/>
          <w:szCs w:val="22"/>
        </w:rPr>
        <w:t>* N</w:t>
      </w:r>
      <w:r w:rsidRPr="00FD28FE">
        <w:rPr>
          <w:rFonts w:ascii="Calibri" w:hAnsi="Calibri"/>
          <w:bCs/>
          <w:i/>
          <w:snapToGrid w:val="0"/>
          <w:sz w:val="22"/>
          <w:szCs w:val="22"/>
        </w:rPr>
        <w:t>iepotrzebne skreślić</w:t>
      </w:r>
    </w:p>
    <w:p w14:paraId="1265AE40" w14:textId="70A7BAFE" w:rsidR="00FD28FE" w:rsidRPr="00FD28FE" w:rsidRDefault="00FD28FE" w:rsidP="00FD28FE">
      <w:pPr>
        <w:pStyle w:val="Akapitzlist"/>
        <w:numPr>
          <w:ilvl w:val="0"/>
          <w:numId w:val="8"/>
        </w:numPr>
        <w:spacing w:after="120"/>
        <w:ind w:left="283" w:hanging="425"/>
        <w:jc w:val="both"/>
        <w:rPr>
          <w:iCs/>
        </w:rPr>
      </w:pPr>
      <w:r>
        <w:rPr>
          <w:rFonts w:cs="Calibri"/>
          <w:iCs/>
          <w:lang w:eastAsia="ar-SA"/>
        </w:rPr>
        <w:t xml:space="preserve"> </w:t>
      </w:r>
      <w:r w:rsidRPr="00FD28FE">
        <w:rPr>
          <w:iCs/>
        </w:rPr>
        <w:t xml:space="preserve">Wszelką korespondencję w sprawie niniejszego postępowania należy kierować </w:t>
      </w:r>
      <w:r>
        <w:rPr>
          <w:iCs/>
        </w:rPr>
        <w:br/>
      </w:r>
      <w:r w:rsidRPr="00FD28FE">
        <w:rPr>
          <w:iCs/>
        </w:rPr>
        <w:t xml:space="preserve">na poniższy adres: </w:t>
      </w:r>
    </w:p>
    <w:p w14:paraId="61DA8CA3" w14:textId="70B22F8F" w:rsidR="00FD28FE" w:rsidRPr="00FD28FE" w:rsidRDefault="00FD28FE" w:rsidP="00FD28FE">
      <w:pPr>
        <w:spacing w:after="120"/>
        <w:ind w:left="284"/>
        <w:rPr>
          <w:rFonts w:cs="Calibri"/>
          <w:iCs/>
          <w:lang w:val="en-US" w:eastAsia="ar-SA"/>
        </w:rPr>
      </w:pPr>
      <w:r w:rsidRPr="00FD28FE">
        <w:rPr>
          <w:rFonts w:cs="Calibri"/>
          <w:iCs/>
          <w:lang w:val="en-US" w:eastAsia="ar-SA"/>
        </w:rPr>
        <w:t>Adres:….………………………………………………………………………………………...………………………</w:t>
      </w:r>
      <w:r>
        <w:rPr>
          <w:rFonts w:cs="Calibri"/>
          <w:iCs/>
          <w:lang w:val="en-US" w:eastAsia="ar-SA"/>
        </w:rPr>
        <w:t>...</w:t>
      </w:r>
    </w:p>
    <w:p w14:paraId="18523CAF" w14:textId="44F70C29" w:rsidR="00FD28FE" w:rsidRPr="00FD28FE" w:rsidRDefault="00FD28FE" w:rsidP="00FD28FE">
      <w:pPr>
        <w:spacing w:after="120"/>
        <w:ind w:left="284"/>
        <w:rPr>
          <w:rFonts w:cs="Calibri"/>
          <w:iCs/>
          <w:lang w:val="en-US" w:eastAsia="ar-SA"/>
        </w:rPr>
      </w:pPr>
      <w:r w:rsidRPr="00FD28FE">
        <w:rPr>
          <w:rFonts w:cs="Calibri"/>
          <w:iCs/>
          <w:lang w:val="en-US" w:eastAsia="ar-SA"/>
        </w:rPr>
        <w:t xml:space="preserve">tel.………………………………..…fax……………………………………..e-mail……………..………….……….. </w:t>
      </w:r>
    </w:p>
    <w:p w14:paraId="63A51458" w14:textId="2BD5FBF4" w:rsidR="00FD28FE" w:rsidRPr="00FD28FE" w:rsidRDefault="00FD28FE" w:rsidP="00FD28FE">
      <w:pPr>
        <w:pStyle w:val="Akapitzlist"/>
        <w:numPr>
          <w:ilvl w:val="0"/>
          <w:numId w:val="8"/>
        </w:numPr>
        <w:spacing w:after="120"/>
        <w:ind w:left="283" w:hanging="425"/>
        <w:contextualSpacing w:val="0"/>
        <w:rPr>
          <w:rFonts w:cs="Calibri"/>
          <w:iCs/>
          <w:lang w:eastAsia="ar-SA"/>
        </w:rPr>
      </w:pPr>
      <w:r w:rsidRPr="00C349C6">
        <w:rPr>
          <w:rFonts w:cs="Calibri"/>
          <w:iCs/>
          <w:lang w:val="en-US" w:eastAsia="ar-SA"/>
        </w:rPr>
        <w:t xml:space="preserve"> </w:t>
      </w:r>
      <w:r w:rsidRPr="00FD28FE">
        <w:rPr>
          <w:rFonts w:cs="Calibri"/>
          <w:iCs/>
          <w:lang w:eastAsia="ar-SA"/>
        </w:rPr>
        <w:t xml:space="preserve">Oferta została złożona na…………… stronach. </w:t>
      </w:r>
    </w:p>
    <w:p w14:paraId="1B1D4754" w14:textId="643E94F1" w:rsidR="00FD28FE" w:rsidRPr="00FD28FE" w:rsidRDefault="00FD28FE" w:rsidP="00FD28FE">
      <w:pPr>
        <w:pStyle w:val="Akapitzlist"/>
        <w:numPr>
          <w:ilvl w:val="0"/>
          <w:numId w:val="8"/>
        </w:numPr>
        <w:ind w:left="284" w:hanging="426"/>
        <w:rPr>
          <w:rFonts w:cs="Calibri"/>
          <w:iCs/>
          <w:lang w:eastAsia="ar-SA"/>
        </w:rPr>
      </w:pPr>
      <w:r>
        <w:rPr>
          <w:rFonts w:cs="Calibri"/>
          <w:iCs/>
          <w:lang w:eastAsia="ar-SA"/>
        </w:rPr>
        <w:t xml:space="preserve"> </w:t>
      </w:r>
      <w:r w:rsidRPr="00FD28FE">
        <w:rPr>
          <w:rFonts w:cs="Calibri"/>
          <w:iCs/>
          <w:lang w:eastAsia="ar-SA"/>
        </w:rPr>
        <w:t>Do oferty dołączono następujące dokumenty:</w:t>
      </w:r>
    </w:p>
    <w:p w14:paraId="52CEB63F" w14:textId="77777777" w:rsidR="00FD28FE" w:rsidRDefault="00FD28FE" w:rsidP="00FD28FE">
      <w:pPr>
        <w:pStyle w:val="Akapitzlist"/>
        <w:numPr>
          <w:ilvl w:val="0"/>
          <w:numId w:val="11"/>
        </w:numPr>
        <w:jc w:val="both"/>
        <w:rPr>
          <w:rFonts w:cs="Calibri"/>
          <w:iCs/>
          <w:lang w:eastAsia="ar-SA"/>
        </w:rPr>
      </w:pPr>
      <w:r w:rsidRPr="00FD28FE">
        <w:rPr>
          <w:rFonts w:cs="Calibri"/>
          <w:iCs/>
          <w:lang w:eastAsia="ar-SA"/>
        </w:rPr>
        <w:t>................................................................................................</w:t>
      </w:r>
    </w:p>
    <w:p w14:paraId="12EAE4DB" w14:textId="77777777" w:rsidR="00FD28FE" w:rsidRDefault="00FD28FE" w:rsidP="00FD28FE">
      <w:pPr>
        <w:pStyle w:val="Akapitzlist"/>
        <w:numPr>
          <w:ilvl w:val="0"/>
          <w:numId w:val="11"/>
        </w:numPr>
        <w:jc w:val="both"/>
        <w:rPr>
          <w:rFonts w:cs="Calibri"/>
          <w:iCs/>
          <w:lang w:eastAsia="ar-SA"/>
        </w:rPr>
      </w:pPr>
      <w:r w:rsidRPr="00FD28FE">
        <w:rPr>
          <w:rFonts w:cs="Calibri"/>
          <w:iCs/>
          <w:lang w:eastAsia="ar-SA"/>
        </w:rPr>
        <w:t>.................................................................................................</w:t>
      </w:r>
    </w:p>
    <w:p w14:paraId="2BB5CD26" w14:textId="187D1DBF" w:rsidR="00FD28FE" w:rsidRPr="00FD28FE" w:rsidRDefault="00FD28FE" w:rsidP="00FD28FE">
      <w:pPr>
        <w:pStyle w:val="Akapitzlist"/>
        <w:numPr>
          <w:ilvl w:val="0"/>
          <w:numId w:val="11"/>
        </w:numPr>
        <w:jc w:val="both"/>
        <w:rPr>
          <w:rFonts w:cs="Calibri"/>
          <w:iCs/>
          <w:lang w:eastAsia="ar-SA"/>
        </w:rPr>
      </w:pPr>
      <w:r w:rsidRPr="00FD28FE">
        <w:rPr>
          <w:rFonts w:cs="Calibri"/>
          <w:iCs/>
          <w:lang w:eastAsia="ar-SA"/>
        </w:rPr>
        <w:t>.................................................................................................</w:t>
      </w:r>
    </w:p>
    <w:p w14:paraId="4F323B71" w14:textId="77777777" w:rsidR="00FD28FE" w:rsidRDefault="00FD28FE" w:rsidP="00FD28FE">
      <w:pPr>
        <w:rPr>
          <w:rFonts w:cs="Calibri"/>
          <w:b/>
          <w:i/>
          <w:iCs/>
          <w:lang w:eastAsia="ar-SA"/>
        </w:rPr>
      </w:pPr>
    </w:p>
    <w:p w14:paraId="2B67C479" w14:textId="1E80D32E" w:rsidR="00FD28FE" w:rsidRDefault="00FD28FE" w:rsidP="00FD28FE">
      <w:pPr>
        <w:jc w:val="center"/>
        <w:rPr>
          <w:rFonts w:cs="Calibri"/>
          <w:b/>
          <w:bCs/>
          <w:iCs/>
          <w:lang w:eastAsia="ar-SA"/>
        </w:rPr>
      </w:pPr>
      <w:r w:rsidRPr="00FD28FE">
        <w:rPr>
          <w:rFonts w:cs="Calibri"/>
          <w:b/>
          <w:i/>
          <w:iCs/>
          <w:lang w:eastAsia="ar-SA"/>
        </w:rPr>
        <w:t>Dokument należy podpisać kwalifikowanym podpisem elektronicznym</w:t>
      </w:r>
      <w:r w:rsidRPr="00FD28FE">
        <w:rPr>
          <w:rFonts w:cs="Calibri"/>
          <w:b/>
          <w:bCs/>
          <w:iCs/>
          <w:lang w:eastAsia="ar-SA"/>
        </w:rPr>
        <w:t>.</w:t>
      </w:r>
    </w:p>
    <w:p w14:paraId="7848A3D0" w14:textId="77777777" w:rsidR="00D633FA" w:rsidRDefault="00D633FA" w:rsidP="00FD28FE">
      <w:pPr>
        <w:jc w:val="center"/>
        <w:rPr>
          <w:rFonts w:cs="Calibri"/>
          <w:b/>
          <w:bCs/>
          <w:iCs/>
          <w:lang w:eastAsia="ar-SA"/>
        </w:rPr>
      </w:pPr>
    </w:p>
    <w:p w14:paraId="655B674F" w14:textId="77777777" w:rsidR="00D633FA" w:rsidRDefault="00D633FA" w:rsidP="00FD28FE">
      <w:pPr>
        <w:jc w:val="center"/>
        <w:rPr>
          <w:rFonts w:cs="Calibri"/>
          <w:b/>
          <w:bCs/>
          <w:iCs/>
          <w:lang w:eastAsia="ar-SA"/>
        </w:rPr>
      </w:pPr>
    </w:p>
    <w:p w14:paraId="09A9B2EE" w14:textId="77777777" w:rsidR="00D633FA" w:rsidRPr="00B84816" w:rsidRDefault="00D633FA" w:rsidP="00D633FA">
      <w:pPr>
        <w:pStyle w:val="Zwykytekst1"/>
        <w:spacing w:before="120"/>
        <w:rPr>
          <w:rFonts w:ascii="Arial Narrow" w:hAnsi="Arial Narrow" w:cs="Calibri Light"/>
          <w:b/>
          <w:sz w:val="22"/>
          <w:szCs w:val="22"/>
        </w:rPr>
      </w:pPr>
    </w:p>
    <w:p w14:paraId="4E41FD99" w14:textId="77777777" w:rsidR="00D633FA" w:rsidRPr="00B84816" w:rsidRDefault="00D633FA" w:rsidP="00D633FA">
      <w:pPr>
        <w:pStyle w:val="Zwykytekst1"/>
        <w:spacing w:before="120"/>
        <w:ind w:left="426"/>
        <w:rPr>
          <w:rFonts w:ascii="Arial Narrow" w:hAnsi="Arial Narrow" w:cs="Calibri Light"/>
          <w:sz w:val="22"/>
          <w:szCs w:val="22"/>
        </w:rPr>
      </w:pPr>
      <w:r w:rsidRPr="00B84816">
        <w:rPr>
          <w:rFonts w:ascii="Arial Narrow" w:hAnsi="Arial Narrow" w:cs="Calibri Light"/>
          <w:sz w:val="22"/>
          <w:szCs w:val="22"/>
        </w:rPr>
        <w:t>__________________ dnia __ __ ____ roku</w:t>
      </w:r>
    </w:p>
    <w:p w14:paraId="54AAA5B5" w14:textId="77777777" w:rsidR="00D633FA" w:rsidRPr="00B84816" w:rsidRDefault="00D633FA" w:rsidP="00D633FA">
      <w:pPr>
        <w:pStyle w:val="Zwykytekst1"/>
        <w:spacing w:before="120"/>
        <w:ind w:firstLine="3960"/>
        <w:jc w:val="center"/>
        <w:rPr>
          <w:rFonts w:ascii="Arial Narrow" w:hAnsi="Arial Narrow" w:cs="Calibri Light"/>
          <w:i/>
          <w:sz w:val="22"/>
          <w:szCs w:val="22"/>
        </w:rPr>
      </w:pPr>
    </w:p>
    <w:p w14:paraId="31A3E367" w14:textId="77777777" w:rsidR="00D633FA" w:rsidRPr="00B84816" w:rsidRDefault="00D633FA" w:rsidP="00D633FA">
      <w:pPr>
        <w:pStyle w:val="Zwykytekst1"/>
        <w:spacing w:before="120"/>
        <w:ind w:firstLine="3960"/>
        <w:jc w:val="center"/>
        <w:rPr>
          <w:rFonts w:ascii="Arial Narrow" w:hAnsi="Arial Narrow" w:cs="Calibri Light"/>
          <w:sz w:val="22"/>
          <w:szCs w:val="22"/>
        </w:rPr>
      </w:pPr>
      <w:r w:rsidRPr="00B84816">
        <w:rPr>
          <w:rFonts w:ascii="Arial Narrow" w:hAnsi="Arial Narrow" w:cs="Calibri Light"/>
          <w:i/>
          <w:sz w:val="22"/>
          <w:szCs w:val="22"/>
        </w:rPr>
        <w:t>____________________________________</w:t>
      </w:r>
    </w:p>
    <w:p w14:paraId="7757A74E" w14:textId="77777777" w:rsidR="00D633FA" w:rsidRPr="00B84816" w:rsidRDefault="00D633FA" w:rsidP="00D633FA">
      <w:pPr>
        <w:pStyle w:val="Zwykytekst1"/>
        <w:spacing w:before="120"/>
        <w:ind w:firstLine="3960"/>
        <w:jc w:val="center"/>
        <w:rPr>
          <w:rFonts w:ascii="Arial Narrow" w:hAnsi="Arial Narrow" w:cs="Calibri Light"/>
          <w:sz w:val="22"/>
          <w:szCs w:val="22"/>
        </w:rPr>
      </w:pPr>
      <w:r w:rsidRPr="00B84816">
        <w:rPr>
          <w:rFonts w:ascii="Arial Narrow" w:hAnsi="Arial Narrow" w:cs="Calibri Light"/>
          <w:i/>
          <w:sz w:val="22"/>
          <w:szCs w:val="22"/>
        </w:rPr>
        <w:t>(podpis elektroniczny Wykonawcy/Pełnomocnika)</w:t>
      </w:r>
    </w:p>
    <w:p w14:paraId="78BA40B6" w14:textId="77777777" w:rsidR="00D633FA" w:rsidRPr="00B84816" w:rsidRDefault="00D633FA" w:rsidP="00D633FA">
      <w:pPr>
        <w:tabs>
          <w:tab w:val="left" w:pos="7530"/>
          <w:tab w:val="right" w:pos="9049"/>
        </w:tabs>
        <w:jc w:val="center"/>
        <w:rPr>
          <w:rFonts w:ascii="Arial Narrow" w:hAnsi="Arial Narrow" w:cs="Calibri Light"/>
          <w:b/>
          <w:bCs/>
          <w:sz w:val="22"/>
          <w:szCs w:val="22"/>
        </w:rPr>
      </w:pPr>
    </w:p>
    <w:bookmarkEnd w:id="0"/>
    <w:p w14:paraId="4D0688FA" w14:textId="77777777" w:rsidR="00572DD3" w:rsidRPr="00B84816" w:rsidRDefault="00572DD3" w:rsidP="00572DD3">
      <w:pPr>
        <w:tabs>
          <w:tab w:val="left" w:pos="7530"/>
          <w:tab w:val="right" w:pos="9049"/>
        </w:tabs>
        <w:rPr>
          <w:rFonts w:ascii="Arial Narrow" w:hAnsi="Arial Narrow" w:cs="Calibri Light"/>
          <w:b/>
          <w:bCs/>
          <w:sz w:val="22"/>
          <w:szCs w:val="22"/>
        </w:rPr>
      </w:pPr>
    </w:p>
    <w:sectPr w:rsidR="00572DD3" w:rsidRPr="00B84816" w:rsidSect="00025C8E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451524" w14:textId="77777777" w:rsidR="00DE184B" w:rsidRDefault="00DE184B" w:rsidP="00572DD3">
      <w:r>
        <w:separator/>
      </w:r>
    </w:p>
  </w:endnote>
  <w:endnote w:type="continuationSeparator" w:id="0">
    <w:p w14:paraId="4B98197E" w14:textId="77777777" w:rsidR="00DE184B" w:rsidRDefault="00DE184B" w:rsidP="00572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36170195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1FE503E" w14:textId="2F8BA92F" w:rsidR="00D85C7F" w:rsidRPr="00D85C7F" w:rsidRDefault="00D85C7F">
        <w:pPr>
          <w:pStyle w:val="Stopka"/>
          <w:jc w:val="right"/>
          <w:rPr>
            <w:sz w:val="18"/>
            <w:szCs w:val="18"/>
          </w:rPr>
        </w:pPr>
        <w:r w:rsidRPr="00D85C7F">
          <w:rPr>
            <w:sz w:val="18"/>
            <w:szCs w:val="18"/>
          </w:rPr>
          <w:fldChar w:fldCharType="begin"/>
        </w:r>
        <w:r w:rsidRPr="00D85C7F">
          <w:rPr>
            <w:sz w:val="18"/>
            <w:szCs w:val="18"/>
          </w:rPr>
          <w:instrText>PAGE   \* MERGEFORMAT</w:instrText>
        </w:r>
        <w:r w:rsidRPr="00D85C7F">
          <w:rPr>
            <w:sz w:val="18"/>
            <w:szCs w:val="18"/>
          </w:rPr>
          <w:fldChar w:fldCharType="separate"/>
        </w:r>
        <w:r w:rsidRPr="00D85C7F">
          <w:rPr>
            <w:sz w:val="18"/>
            <w:szCs w:val="18"/>
          </w:rPr>
          <w:t>2</w:t>
        </w:r>
        <w:r w:rsidRPr="00D85C7F">
          <w:rPr>
            <w:sz w:val="18"/>
            <w:szCs w:val="18"/>
          </w:rPr>
          <w:fldChar w:fldCharType="end"/>
        </w:r>
      </w:p>
    </w:sdtContent>
  </w:sdt>
  <w:p w14:paraId="267B3CBD" w14:textId="77777777" w:rsidR="00D85C7F" w:rsidRDefault="00D85C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DBC2F9" w14:textId="77777777" w:rsidR="00DE184B" w:rsidRDefault="00DE184B" w:rsidP="00572DD3">
      <w:r>
        <w:separator/>
      </w:r>
    </w:p>
  </w:footnote>
  <w:footnote w:type="continuationSeparator" w:id="0">
    <w:p w14:paraId="108C46B3" w14:textId="77777777" w:rsidR="00DE184B" w:rsidRDefault="00DE184B" w:rsidP="00572DD3">
      <w:r>
        <w:continuationSeparator/>
      </w:r>
    </w:p>
  </w:footnote>
  <w:footnote w:id="1">
    <w:p w14:paraId="513AD7C3" w14:textId="77777777" w:rsidR="00025C8E" w:rsidRPr="001B2770" w:rsidRDefault="00025C8E" w:rsidP="00025C8E">
      <w:pPr>
        <w:pStyle w:val="Tekstprzypisudolnego"/>
        <w:ind w:left="284" w:hanging="284"/>
        <w:jc w:val="both"/>
        <w:rPr>
          <w:rFonts w:cs="Calibri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1B2770">
        <w:rPr>
          <w:rFonts w:cs="Calibri"/>
          <w:sz w:val="18"/>
          <w:szCs w:val="18"/>
        </w:rPr>
        <w:t>Uwaga:</w:t>
      </w:r>
      <w:r w:rsidRPr="001B2770">
        <w:rPr>
          <w:rFonts w:eastAsia="Times New Roman" w:cs="Calibri"/>
          <w:sz w:val="18"/>
          <w:szCs w:val="18"/>
        </w:rPr>
        <w:t xml:space="preserve"> </w:t>
      </w:r>
      <w:r w:rsidRPr="001B2770">
        <w:rPr>
          <w:rFonts w:cs="Calibri"/>
          <w:sz w:val="18"/>
          <w:szCs w:val="18"/>
        </w:rPr>
        <w:t>w</w:t>
      </w:r>
      <w:r w:rsidRPr="001B2770">
        <w:rPr>
          <w:rFonts w:eastAsia="Times New Roman" w:cs="Calibri"/>
          <w:sz w:val="18"/>
          <w:szCs w:val="18"/>
        </w:rPr>
        <w:t xml:space="preserve"> </w:t>
      </w:r>
      <w:r w:rsidRPr="001B2770">
        <w:rPr>
          <w:rFonts w:cs="Calibri"/>
          <w:sz w:val="18"/>
          <w:szCs w:val="18"/>
        </w:rPr>
        <w:t>przypadku</w:t>
      </w:r>
      <w:r w:rsidRPr="001B2770">
        <w:rPr>
          <w:rFonts w:eastAsia="Times New Roman" w:cs="Calibri"/>
          <w:sz w:val="18"/>
          <w:szCs w:val="18"/>
        </w:rPr>
        <w:t xml:space="preserve"> </w:t>
      </w:r>
      <w:r w:rsidRPr="001B2770">
        <w:rPr>
          <w:rFonts w:cs="Calibri"/>
          <w:sz w:val="18"/>
          <w:szCs w:val="18"/>
        </w:rPr>
        <w:t>Wykonawców</w:t>
      </w:r>
      <w:r w:rsidRPr="001B2770">
        <w:rPr>
          <w:rFonts w:eastAsia="Times New Roman" w:cs="Calibri"/>
          <w:sz w:val="18"/>
          <w:szCs w:val="18"/>
        </w:rPr>
        <w:t xml:space="preserve"> </w:t>
      </w:r>
      <w:r w:rsidRPr="001B2770">
        <w:rPr>
          <w:rFonts w:cs="Calibri"/>
          <w:sz w:val="18"/>
          <w:szCs w:val="18"/>
        </w:rPr>
        <w:t>składających</w:t>
      </w:r>
      <w:r w:rsidRPr="001B2770">
        <w:rPr>
          <w:rFonts w:eastAsia="Times New Roman" w:cs="Calibri"/>
          <w:sz w:val="18"/>
          <w:szCs w:val="18"/>
        </w:rPr>
        <w:t xml:space="preserve"> </w:t>
      </w:r>
      <w:r w:rsidRPr="001B2770">
        <w:rPr>
          <w:rFonts w:cs="Calibri"/>
          <w:sz w:val="18"/>
          <w:szCs w:val="18"/>
        </w:rPr>
        <w:t>ofertę</w:t>
      </w:r>
      <w:r w:rsidRPr="001B2770">
        <w:rPr>
          <w:rFonts w:eastAsia="Times New Roman" w:cs="Calibri"/>
          <w:sz w:val="18"/>
          <w:szCs w:val="18"/>
        </w:rPr>
        <w:t xml:space="preserve"> </w:t>
      </w:r>
      <w:r w:rsidRPr="001B2770">
        <w:rPr>
          <w:rFonts w:cs="Calibri"/>
          <w:sz w:val="18"/>
          <w:szCs w:val="18"/>
        </w:rPr>
        <w:t>wspólną</w:t>
      </w:r>
      <w:r w:rsidRPr="001B2770">
        <w:rPr>
          <w:rFonts w:eastAsia="Times New Roman" w:cs="Calibri"/>
          <w:sz w:val="18"/>
          <w:szCs w:val="18"/>
        </w:rPr>
        <w:t xml:space="preserve"> </w:t>
      </w:r>
      <w:r w:rsidRPr="001B2770">
        <w:rPr>
          <w:rFonts w:cs="Calibri"/>
          <w:sz w:val="18"/>
          <w:szCs w:val="18"/>
        </w:rPr>
        <w:t>należy</w:t>
      </w:r>
      <w:r w:rsidRPr="001B2770">
        <w:rPr>
          <w:rFonts w:eastAsia="Times New Roman" w:cs="Calibri"/>
          <w:sz w:val="18"/>
          <w:szCs w:val="18"/>
        </w:rPr>
        <w:t xml:space="preserve"> </w:t>
      </w:r>
      <w:r w:rsidRPr="001B2770">
        <w:rPr>
          <w:rFonts w:cs="Calibri"/>
          <w:sz w:val="18"/>
          <w:szCs w:val="18"/>
        </w:rPr>
        <w:t>wskazać</w:t>
      </w:r>
      <w:r w:rsidRPr="001B2770">
        <w:rPr>
          <w:rFonts w:eastAsia="Times New Roman" w:cs="Calibri"/>
          <w:sz w:val="18"/>
          <w:szCs w:val="18"/>
        </w:rPr>
        <w:t xml:space="preserve"> </w:t>
      </w:r>
      <w:r w:rsidRPr="001B2770">
        <w:rPr>
          <w:rFonts w:cs="Calibri"/>
          <w:sz w:val="18"/>
          <w:szCs w:val="18"/>
        </w:rPr>
        <w:t>wszystkich</w:t>
      </w:r>
      <w:r w:rsidRPr="001B2770">
        <w:rPr>
          <w:rFonts w:eastAsia="Times New Roman" w:cs="Calibri"/>
          <w:sz w:val="18"/>
          <w:szCs w:val="18"/>
        </w:rPr>
        <w:t xml:space="preserve"> </w:t>
      </w:r>
      <w:r w:rsidRPr="001B2770">
        <w:rPr>
          <w:rFonts w:cs="Calibri"/>
          <w:sz w:val="18"/>
          <w:szCs w:val="18"/>
        </w:rPr>
        <w:t>Wykonawców</w:t>
      </w:r>
      <w:r w:rsidRPr="001B2770">
        <w:rPr>
          <w:rFonts w:eastAsia="Times New Roman" w:cs="Calibri"/>
          <w:sz w:val="18"/>
          <w:szCs w:val="18"/>
        </w:rPr>
        <w:t xml:space="preserve"> </w:t>
      </w:r>
      <w:r w:rsidRPr="001B2770">
        <w:rPr>
          <w:rFonts w:cs="Calibri"/>
          <w:sz w:val="18"/>
          <w:szCs w:val="18"/>
        </w:rPr>
        <w:t>występujących</w:t>
      </w:r>
      <w:r w:rsidRPr="001B2770">
        <w:rPr>
          <w:rFonts w:eastAsia="Times New Roman" w:cs="Calibri"/>
          <w:sz w:val="18"/>
          <w:szCs w:val="18"/>
        </w:rPr>
        <w:t xml:space="preserve"> </w:t>
      </w:r>
      <w:r w:rsidRPr="001B2770">
        <w:rPr>
          <w:rFonts w:cs="Calibri"/>
          <w:sz w:val="18"/>
          <w:szCs w:val="18"/>
        </w:rPr>
        <w:t>wspólnie</w:t>
      </w:r>
      <w:r w:rsidRPr="001B2770">
        <w:rPr>
          <w:rFonts w:eastAsia="Times New Roman" w:cs="Calibri"/>
          <w:sz w:val="18"/>
          <w:szCs w:val="18"/>
        </w:rPr>
        <w:t xml:space="preserve"> </w:t>
      </w:r>
      <w:r w:rsidRPr="001B2770">
        <w:rPr>
          <w:rFonts w:cs="Calibri"/>
          <w:sz w:val="18"/>
          <w:szCs w:val="18"/>
        </w:rPr>
        <w:t>lub</w:t>
      </w:r>
      <w:r w:rsidRPr="001B2770">
        <w:rPr>
          <w:rFonts w:eastAsia="Times New Roman" w:cs="Calibri"/>
          <w:sz w:val="18"/>
          <w:szCs w:val="18"/>
        </w:rPr>
        <w:t xml:space="preserve"> </w:t>
      </w:r>
      <w:r w:rsidRPr="001B2770">
        <w:rPr>
          <w:rFonts w:cs="Calibri"/>
          <w:sz w:val="18"/>
          <w:szCs w:val="18"/>
        </w:rPr>
        <w:t>zaznaczyć,</w:t>
      </w:r>
      <w:r w:rsidRPr="001B2770">
        <w:rPr>
          <w:rFonts w:eastAsia="Times New Roman" w:cs="Calibri"/>
          <w:sz w:val="18"/>
          <w:szCs w:val="18"/>
        </w:rPr>
        <w:t xml:space="preserve"> </w:t>
      </w:r>
      <w:r w:rsidRPr="001B2770">
        <w:rPr>
          <w:rFonts w:cs="Calibri"/>
          <w:sz w:val="18"/>
          <w:szCs w:val="18"/>
        </w:rPr>
        <w:t>iż</w:t>
      </w:r>
      <w:r w:rsidRPr="001B2770">
        <w:rPr>
          <w:rFonts w:eastAsia="Times New Roman" w:cs="Calibri"/>
          <w:sz w:val="18"/>
          <w:szCs w:val="18"/>
        </w:rPr>
        <w:t xml:space="preserve"> </w:t>
      </w:r>
      <w:r w:rsidRPr="001B2770">
        <w:rPr>
          <w:rFonts w:cs="Calibri"/>
          <w:sz w:val="18"/>
          <w:szCs w:val="18"/>
        </w:rPr>
        <w:t>wskazany</w:t>
      </w:r>
      <w:r w:rsidRPr="001B2770">
        <w:rPr>
          <w:rFonts w:eastAsia="Times New Roman" w:cs="Calibri"/>
          <w:sz w:val="18"/>
          <w:szCs w:val="18"/>
        </w:rPr>
        <w:t xml:space="preserve"> </w:t>
      </w:r>
      <w:r w:rsidRPr="001B2770">
        <w:rPr>
          <w:rFonts w:cs="Calibri"/>
          <w:sz w:val="18"/>
          <w:szCs w:val="18"/>
        </w:rPr>
        <w:t>Lider</w:t>
      </w:r>
      <w:r w:rsidRPr="001B2770">
        <w:rPr>
          <w:rFonts w:eastAsia="Times New Roman" w:cs="Calibri"/>
          <w:sz w:val="18"/>
          <w:szCs w:val="18"/>
        </w:rPr>
        <w:t xml:space="preserve"> </w:t>
      </w:r>
      <w:r w:rsidRPr="001B2770">
        <w:rPr>
          <w:rFonts w:cs="Calibri"/>
          <w:sz w:val="18"/>
          <w:szCs w:val="18"/>
        </w:rPr>
        <w:t>występuje</w:t>
      </w:r>
      <w:r w:rsidRPr="001B2770">
        <w:rPr>
          <w:rFonts w:eastAsia="Times New Roman" w:cs="Calibri"/>
          <w:sz w:val="18"/>
          <w:szCs w:val="18"/>
        </w:rPr>
        <w:t xml:space="preserve"> </w:t>
      </w:r>
      <w:r w:rsidRPr="001B2770">
        <w:rPr>
          <w:rFonts w:cs="Calibri"/>
          <w:sz w:val="18"/>
          <w:szCs w:val="18"/>
        </w:rPr>
        <w:t>w</w:t>
      </w:r>
      <w:r w:rsidRPr="001B2770">
        <w:rPr>
          <w:rFonts w:eastAsia="Times New Roman" w:cs="Calibri"/>
          <w:sz w:val="18"/>
          <w:szCs w:val="18"/>
        </w:rPr>
        <w:t xml:space="preserve"> </w:t>
      </w:r>
      <w:r w:rsidRPr="001B2770">
        <w:rPr>
          <w:rFonts w:cs="Calibri"/>
          <w:sz w:val="18"/>
          <w:szCs w:val="18"/>
        </w:rPr>
        <w:t>imieniu</w:t>
      </w:r>
      <w:r w:rsidRPr="001B2770">
        <w:rPr>
          <w:rFonts w:eastAsia="Times New Roman" w:cs="Calibri"/>
          <w:sz w:val="18"/>
          <w:szCs w:val="18"/>
        </w:rPr>
        <w:t xml:space="preserve"> </w:t>
      </w:r>
      <w:r w:rsidRPr="001B2770">
        <w:rPr>
          <w:rFonts w:cs="Calibri"/>
          <w:sz w:val="18"/>
          <w:szCs w:val="18"/>
        </w:rPr>
        <w:t>tzw.</w:t>
      </w:r>
      <w:r w:rsidRPr="001B2770">
        <w:rPr>
          <w:rFonts w:eastAsia="Times New Roman" w:cs="Calibri"/>
          <w:sz w:val="18"/>
          <w:szCs w:val="18"/>
        </w:rPr>
        <w:t xml:space="preserve"> </w:t>
      </w:r>
      <w:r w:rsidRPr="001B2770">
        <w:rPr>
          <w:rFonts w:cs="Calibri"/>
          <w:sz w:val="18"/>
          <w:szCs w:val="18"/>
        </w:rPr>
        <w:t>Konsorcjum.</w:t>
      </w:r>
    </w:p>
    <w:p w14:paraId="597423F0" w14:textId="77777777" w:rsidR="00025C8E" w:rsidRDefault="00025C8E" w:rsidP="00025C8E">
      <w:pPr>
        <w:pStyle w:val="Tekstprzypisudolnego"/>
      </w:pPr>
    </w:p>
    <w:p w14:paraId="50197440" w14:textId="57938EB2" w:rsidR="00025C8E" w:rsidRDefault="00025C8E">
      <w:pPr>
        <w:pStyle w:val="Tekstprzypisudolnego"/>
      </w:pPr>
    </w:p>
  </w:footnote>
  <w:footnote w:id="2">
    <w:p w14:paraId="0A647AD3" w14:textId="77777777" w:rsidR="006D6D8D" w:rsidRPr="001B2770" w:rsidRDefault="006D6D8D" w:rsidP="006D6D8D">
      <w:pPr>
        <w:pStyle w:val="Tekstprzypisudolnego"/>
        <w:rPr>
          <w:rFonts w:cs="Calibri"/>
        </w:rPr>
      </w:pPr>
      <w:r w:rsidRPr="001B2770">
        <w:rPr>
          <w:rStyle w:val="Odwoanieprzypisudolnego"/>
          <w:rFonts w:cs="Calibri"/>
        </w:rPr>
        <w:footnoteRef/>
      </w:r>
      <w:r w:rsidRPr="001B2770">
        <w:rPr>
          <w:rFonts w:cs="Calibri"/>
        </w:rPr>
        <w:t>Niepotrzebne skreślić</w:t>
      </w:r>
    </w:p>
  </w:footnote>
  <w:footnote w:id="3">
    <w:p w14:paraId="53F7D1A7" w14:textId="3C2B465D" w:rsidR="00F62EC7" w:rsidRDefault="00F62EC7">
      <w:pPr>
        <w:pStyle w:val="Tekstprzypisudolnego"/>
      </w:pPr>
      <w:r>
        <w:rPr>
          <w:rStyle w:val="Odwoanieprzypisudolnego"/>
        </w:rPr>
        <w:footnoteRef/>
      </w:r>
      <w:r>
        <w:t xml:space="preserve"> Liczba akcji promujących, np. 0, 1 lub 2</w:t>
      </w:r>
    </w:p>
  </w:footnote>
  <w:footnote w:id="4">
    <w:p w14:paraId="49427535" w14:textId="6655716B" w:rsidR="00C573E3" w:rsidRPr="00C573E3" w:rsidRDefault="00C573E3" w:rsidP="00C573E3">
      <w:pPr>
        <w:pStyle w:val="Tekstprzypisudolnego"/>
        <w:jc w:val="both"/>
        <w:rPr>
          <w:rFonts w:cs="Calibri"/>
          <w:iCs/>
          <w:sz w:val="18"/>
          <w:szCs w:val="18"/>
          <w:lang w:eastAsia="ar-SA"/>
        </w:rPr>
      </w:pPr>
      <w:r>
        <w:rPr>
          <w:rStyle w:val="Odwoanieprzypisudolnego"/>
        </w:rPr>
        <w:footnoteRef/>
      </w:r>
      <w:r>
        <w:t xml:space="preserve"> </w:t>
      </w:r>
      <w:r w:rsidRPr="00C573E3">
        <w:rPr>
          <w:rFonts w:cs="Calibri"/>
          <w:iCs/>
          <w:sz w:val="18"/>
          <w:szCs w:val="18"/>
          <w:lang w:eastAsia="ar-SA"/>
        </w:rPr>
        <w:t xml:space="preserve">rozporządzenie Parlamentu Europejskiego i Rady (UE) 2016/679 z dnia 27 kwietnia 2016 r. w sprawie ochrony osób fizycznych </w:t>
      </w:r>
      <w:r w:rsidRPr="00C573E3">
        <w:rPr>
          <w:rFonts w:cs="Calibri"/>
          <w:iCs/>
          <w:sz w:val="18"/>
          <w:szCs w:val="18"/>
          <w:lang w:eastAsia="ar-SA"/>
        </w:rPr>
        <w:br/>
        <w:t>w związku z przetwarzaniem danych osobowych i w sprawie swobodnego przepływu takich danych oraz uchylenia dyrektywy 95/46/WE (ogólne rozporządzenie o ochronie danych) (Dz. Urz. UE L 119 z 04.05.2016, str. 1).</w:t>
      </w:r>
    </w:p>
    <w:p w14:paraId="7C6F96DF" w14:textId="268A0C9E" w:rsidR="00C573E3" w:rsidRPr="00C573E3" w:rsidRDefault="00C573E3" w:rsidP="00C573E3">
      <w:pPr>
        <w:spacing w:line="276" w:lineRule="auto"/>
        <w:jc w:val="both"/>
        <w:rPr>
          <w:rFonts w:eastAsia="Times New Roman" w:cs="Calibri"/>
          <w:iCs/>
          <w:sz w:val="18"/>
          <w:szCs w:val="18"/>
          <w:lang w:eastAsia="ar-SA"/>
        </w:rPr>
      </w:pPr>
      <w:r>
        <w:rPr>
          <w:rFonts w:cs="Calibri"/>
          <w:iCs/>
          <w:sz w:val="16"/>
          <w:szCs w:val="16"/>
          <w:lang w:eastAsia="ar-SA"/>
        </w:rPr>
        <w:t>*</w:t>
      </w:r>
      <w:r w:rsidRPr="00C573E3">
        <w:rPr>
          <w:rFonts w:eastAsia="Times New Roman" w:cs="Calibri"/>
          <w:iCs/>
          <w:lang w:eastAsia="ar-SA"/>
        </w:rPr>
        <w:t xml:space="preserve"> </w:t>
      </w:r>
      <w:r w:rsidRPr="00C573E3">
        <w:rPr>
          <w:rFonts w:eastAsia="Times New Roman" w:cs="Calibri"/>
          <w:iCs/>
          <w:sz w:val="18"/>
          <w:szCs w:val="18"/>
          <w:lang w:eastAsia="ar-SA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7CEDEE30" w14:textId="5537178F" w:rsidR="00867AE3" w:rsidRDefault="00867AE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67AE3">
        <w:rPr>
          <w:sz w:val="18"/>
          <w:szCs w:val="18"/>
        </w:rPr>
        <w:t>Oświadczenie, zgodnie z art. 117 ust. 4 ustawy z dnia 11 września 2019 r. (</w:t>
      </w:r>
      <w:proofErr w:type="spellStart"/>
      <w:r w:rsidRPr="00867AE3">
        <w:rPr>
          <w:sz w:val="18"/>
          <w:szCs w:val="18"/>
        </w:rPr>
        <w:t>t.j</w:t>
      </w:r>
      <w:proofErr w:type="spellEnd"/>
      <w:r w:rsidRPr="00867AE3">
        <w:rPr>
          <w:sz w:val="18"/>
          <w:szCs w:val="18"/>
        </w:rPr>
        <w:t>. Dz.U. z 2024 r., poz. 1320 ), składają wykonawcy wspólnie ubiegający się o udzielenie zamówienia.</w:t>
      </w:r>
    </w:p>
  </w:footnote>
  <w:footnote w:id="6">
    <w:p w14:paraId="7264BDA3" w14:textId="77777777" w:rsidR="005C273E" w:rsidRPr="001B2770" w:rsidRDefault="005C273E" w:rsidP="005C273E">
      <w:pPr>
        <w:pStyle w:val="Bezodstpw"/>
        <w:ind w:left="142" w:hanging="142"/>
        <w:rPr>
          <w:rFonts w:cs="Calibri"/>
          <w:sz w:val="18"/>
          <w:szCs w:val="18"/>
        </w:rPr>
      </w:pPr>
      <w:r w:rsidRPr="001B2770">
        <w:rPr>
          <w:rStyle w:val="Znakiprzypiswdolnych"/>
          <w:rFonts w:cs="Calibri"/>
          <w:sz w:val="18"/>
          <w:szCs w:val="18"/>
        </w:rPr>
        <w:footnoteRef/>
      </w:r>
      <w:r w:rsidRPr="001B2770">
        <w:rPr>
          <w:rFonts w:eastAsia="Arial" w:cs="Calibri"/>
          <w:sz w:val="18"/>
          <w:szCs w:val="18"/>
        </w:rPr>
        <w:t xml:space="preserve"> </w:t>
      </w:r>
      <w:r w:rsidRPr="001B2770">
        <w:rPr>
          <w:rFonts w:cs="Calibri"/>
          <w:sz w:val="18"/>
          <w:szCs w:val="18"/>
        </w:rPr>
        <w:t>W przypadku Wykonawców składających ofertę wspólną należy wypełnić dla każdego podmiotu osobno.</w:t>
      </w:r>
    </w:p>
    <w:p w14:paraId="1DCC03B0" w14:textId="77777777" w:rsidR="005C273E" w:rsidRPr="001B2770" w:rsidRDefault="005C273E" w:rsidP="005C273E">
      <w:pPr>
        <w:pStyle w:val="Tekstprzypisudolnego"/>
        <w:ind w:left="142"/>
        <w:jc w:val="both"/>
        <w:rPr>
          <w:rFonts w:cs="Calibri"/>
          <w:sz w:val="18"/>
          <w:szCs w:val="18"/>
        </w:rPr>
      </w:pPr>
      <w:r w:rsidRPr="001B2770">
        <w:rPr>
          <w:rStyle w:val="DeltaViewInsertion"/>
          <w:rFonts w:cs="Calibri"/>
          <w:sz w:val="18"/>
          <w:szCs w:val="18"/>
        </w:rPr>
        <w:t>Mikroprzedsiębiorstwo: przedsiębiorstwo, które zatrudnia mniej niż 10 osób i którego roczny obrót lub roczna suma bilansowa nie przekracza 2 milionów EUR.</w:t>
      </w:r>
    </w:p>
    <w:p w14:paraId="36B638F3" w14:textId="77777777" w:rsidR="005C273E" w:rsidRPr="001B2770" w:rsidRDefault="005C273E" w:rsidP="005C273E">
      <w:pPr>
        <w:pStyle w:val="Tekstprzypisudolnego"/>
        <w:ind w:left="142"/>
        <w:jc w:val="both"/>
        <w:rPr>
          <w:rFonts w:cs="Calibri"/>
          <w:sz w:val="18"/>
          <w:szCs w:val="18"/>
        </w:rPr>
      </w:pPr>
      <w:r w:rsidRPr="001B2770">
        <w:rPr>
          <w:rStyle w:val="DeltaViewInsertion"/>
          <w:rFonts w:cs="Calibri"/>
          <w:sz w:val="18"/>
          <w:szCs w:val="18"/>
        </w:rPr>
        <w:t>Małe przedsiębiorstwo: przedsiębiorstwo, które zatrudnia mniej niż 50 osób i którego roczny obrót lub roczna suma bilansowa nie przekracza 10 milionów EUR.</w:t>
      </w:r>
      <w:r w:rsidRPr="001B2770">
        <w:rPr>
          <w:rFonts w:cs="Calibri"/>
          <w:sz w:val="18"/>
          <w:szCs w:val="18"/>
        </w:rPr>
        <w:t xml:space="preserve"> </w:t>
      </w:r>
    </w:p>
    <w:p w14:paraId="07B39D18" w14:textId="77777777" w:rsidR="005C273E" w:rsidRPr="001B2770" w:rsidRDefault="005C273E" w:rsidP="005C273E">
      <w:pPr>
        <w:pStyle w:val="Tekstprzypisudolnego"/>
        <w:ind w:left="142"/>
        <w:jc w:val="both"/>
        <w:rPr>
          <w:rFonts w:cs="Calibri"/>
          <w:sz w:val="18"/>
          <w:szCs w:val="18"/>
        </w:rPr>
      </w:pPr>
      <w:r w:rsidRPr="001B2770">
        <w:rPr>
          <w:rStyle w:val="DeltaViewInsertion"/>
          <w:rFonts w:cs="Calibri"/>
          <w:sz w:val="18"/>
          <w:szCs w:val="18"/>
        </w:rPr>
        <w:t>Średnie przedsiębiorstwa: przedsiębiorstwa, które nie są mikroprzedsiębiorstwami ani małymi przedsiębiorstwami</w:t>
      </w:r>
      <w:r w:rsidRPr="001B2770">
        <w:rPr>
          <w:rFonts w:cs="Calibri"/>
          <w:sz w:val="18"/>
          <w:szCs w:val="18"/>
        </w:rPr>
        <w:t xml:space="preserve"> </w:t>
      </w:r>
      <w:r w:rsidRPr="001B2770">
        <w:rPr>
          <w:rFonts w:cs="Calibri"/>
          <w:i/>
          <w:sz w:val="18"/>
          <w:szCs w:val="18"/>
        </w:rPr>
        <w:t>i które zatrudniają mniej niż 250 osób i których roczny obrót nie przekracza 50 milionów EUR lub roczna suma bilansowa nie przekracza 43 milionów EUR.</w:t>
      </w:r>
    </w:p>
  </w:footnote>
  <w:footnote w:id="7">
    <w:p w14:paraId="1401711B" w14:textId="16C6D7B4" w:rsidR="00FD28FE" w:rsidRPr="00FB11B8" w:rsidRDefault="00FD28FE" w:rsidP="00FD28FE">
      <w:pPr>
        <w:pStyle w:val="Tekstprzypisudolnego"/>
        <w:jc w:val="both"/>
        <w:rPr>
          <w:sz w:val="16"/>
          <w:szCs w:val="16"/>
        </w:rPr>
      </w:pPr>
      <w:r w:rsidRPr="001B2770">
        <w:rPr>
          <w:rStyle w:val="Odwoanieprzypisudolnego"/>
          <w:rFonts w:cs="Calibri"/>
          <w:sz w:val="18"/>
          <w:szCs w:val="18"/>
        </w:rPr>
        <w:footnoteRef/>
      </w:r>
      <w:r w:rsidRPr="001B2770">
        <w:rPr>
          <w:rFonts w:cs="Calibri"/>
          <w:sz w:val="18"/>
          <w:szCs w:val="18"/>
        </w:rPr>
        <w:t xml:space="preserve"> Właściwe zaznaczyć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9D73E8" w14:textId="31005778" w:rsidR="00025C8E" w:rsidRPr="00025C8E" w:rsidRDefault="00025C8E" w:rsidP="00025C8E">
    <w:pPr>
      <w:pStyle w:val="Nagwek"/>
      <w:rPr>
        <w:rFonts w:ascii="Arial" w:hAnsi="Arial" w:cs="Arial"/>
        <w:b/>
        <w:bCs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5958ADDC" wp14:editId="7EEFAFE5">
          <wp:simplePos x="0" y="0"/>
          <wp:positionH relativeFrom="margin">
            <wp:posOffset>5791200</wp:posOffset>
          </wp:positionH>
          <wp:positionV relativeFrom="paragraph">
            <wp:posOffset>-11430</wp:posOffset>
          </wp:positionV>
          <wp:extent cx="276225" cy="321756"/>
          <wp:effectExtent l="0" t="0" r="0" b="2540"/>
          <wp:wrapNone/>
          <wp:docPr id="2092367450" name="Obraz 2092367450" descr="Gmina Stara Błotnica - Przewodnik - Diobli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mina Stara Błotnica - Przewodnik - Dioblina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225" cy="3217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25C8E">
      <w:rPr>
        <w:rFonts w:ascii="Arial" w:hAnsi="Arial" w:cs="Arial"/>
        <w:b/>
        <w:bCs/>
        <w:sz w:val="22"/>
        <w:szCs w:val="22"/>
      </w:rPr>
      <w:t>Załącznik nr 2 do SWZ - FORMULARZ OFERTOWY</w:t>
    </w:r>
  </w:p>
  <w:p w14:paraId="196E413C" w14:textId="7EA592DE" w:rsidR="00A74BDE" w:rsidRDefault="00A74BDE" w:rsidP="00A74BDE">
    <w:pPr>
      <w:pStyle w:val="Nagwek"/>
      <w:rPr>
        <w:rFonts w:ascii="Arial" w:hAnsi="Arial" w:cs="Arial"/>
        <w:sz w:val="16"/>
        <w:szCs w:val="16"/>
      </w:rPr>
    </w:pPr>
  </w:p>
  <w:p w14:paraId="0FC999A9" w14:textId="77777777" w:rsidR="004743EE" w:rsidRDefault="00A74BDE" w:rsidP="00A74BDE">
    <w:pPr>
      <w:pStyle w:val="Nagwek"/>
      <w:rPr>
        <w:rFonts w:ascii="Arial" w:hAnsi="Arial" w:cs="Arial"/>
        <w:sz w:val="18"/>
        <w:szCs w:val="18"/>
      </w:rPr>
    </w:pPr>
    <w:r w:rsidRPr="00025C8E">
      <w:rPr>
        <w:rFonts w:ascii="Arial" w:hAnsi="Arial" w:cs="Arial"/>
        <w:sz w:val="18"/>
        <w:szCs w:val="18"/>
      </w:rPr>
      <w:t xml:space="preserve">Nazwa zadania: „Odbiór, transport i zagospodarowanie odpadów komunalnych z terenu Gminy Stara Błotnica </w:t>
    </w:r>
  </w:p>
  <w:p w14:paraId="35C95DB5" w14:textId="1FD61846" w:rsidR="00A74BDE" w:rsidRPr="00025C8E" w:rsidRDefault="004743EE" w:rsidP="00A74BDE">
    <w:pPr>
      <w:pStyle w:val="Nagwek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                           </w:t>
    </w:r>
    <w:r w:rsidR="00A74BDE" w:rsidRPr="00025C8E">
      <w:rPr>
        <w:rFonts w:ascii="Arial" w:hAnsi="Arial" w:cs="Arial"/>
        <w:sz w:val="18"/>
        <w:szCs w:val="18"/>
      </w:rPr>
      <w:t xml:space="preserve">oraz zorganizowanie i prowadzenie PSZOK w 2025 r.” </w:t>
    </w:r>
  </w:p>
  <w:p w14:paraId="308FE550" w14:textId="77777777" w:rsidR="00A74BDE" w:rsidRPr="00025C8E" w:rsidRDefault="00A74BDE" w:rsidP="00A74BDE">
    <w:pPr>
      <w:pStyle w:val="Nagwek"/>
      <w:rPr>
        <w:rFonts w:ascii="Arial" w:hAnsi="Arial" w:cs="Arial"/>
        <w:b/>
        <w:bCs/>
        <w:sz w:val="18"/>
        <w:szCs w:val="18"/>
      </w:rPr>
    </w:pPr>
  </w:p>
  <w:p w14:paraId="6CCBB0DC" w14:textId="77777777" w:rsidR="00572DD3" w:rsidRPr="00A74BDE" w:rsidRDefault="00572DD3" w:rsidP="00A74B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C1044D6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ascii="Cambria" w:hAnsi="Cambria" w:cs="Cambria"/>
        <w:b/>
        <w:bCs w:val="0"/>
        <w:strike w:val="0"/>
        <w:dstrike w:val="0"/>
        <w:sz w:val="20"/>
        <w:szCs w:val="20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Cambria" w:hAnsi="Cambria" w:cs="Cambria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1" w15:restartNumberingAfterBreak="0">
    <w:nsid w:val="00000004"/>
    <w:multiLevelType w:val="singleLevel"/>
    <w:tmpl w:val="00000004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b/>
      </w:rPr>
    </w:lvl>
  </w:abstractNum>
  <w:abstractNum w:abstractNumId="2" w15:restartNumberingAfterBreak="0">
    <w:nsid w:val="0000000B"/>
    <w:multiLevelType w:val="singleLevel"/>
    <w:tmpl w:val="0000000B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577" w:hanging="360"/>
      </w:pPr>
      <w:rPr>
        <w:rFonts w:ascii="Cambria" w:hAnsi="Cambria" w:cs="Cambria" w:hint="default"/>
      </w:rPr>
    </w:lvl>
  </w:abstractNum>
  <w:abstractNum w:abstractNumId="3" w15:restartNumberingAfterBreak="0">
    <w:nsid w:val="00000015"/>
    <w:multiLevelType w:val="singleLevel"/>
    <w:tmpl w:val="00000015"/>
    <w:name w:val="WW8Num35"/>
    <w:lvl w:ilvl="0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rFonts w:cs="Cambria"/>
      </w:rPr>
    </w:lvl>
  </w:abstractNum>
  <w:abstractNum w:abstractNumId="4" w15:restartNumberingAfterBreak="0">
    <w:nsid w:val="0000001F"/>
    <w:multiLevelType w:val="singleLevel"/>
    <w:tmpl w:val="0000001F"/>
    <w:name w:val="WW8Num47"/>
    <w:lvl w:ilvl="0">
      <w:start w:val="1"/>
      <w:numFmt w:val="lowerLetter"/>
      <w:lvlText w:val="%1)"/>
      <w:lvlJc w:val="left"/>
      <w:pPr>
        <w:tabs>
          <w:tab w:val="num" w:pos="0"/>
        </w:tabs>
        <w:ind w:left="577" w:hanging="360"/>
      </w:pPr>
      <w:rPr>
        <w:rFonts w:hint="default"/>
      </w:rPr>
    </w:lvl>
  </w:abstractNum>
  <w:abstractNum w:abstractNumId="5" w15:restartNumberingAfterBreak="0">
    <w:nsid w:val="097176E7"/>
    <w:multiLevelType w:val="hybridMultilevel"/>
    <w:tmpl w:val="EC8076A4"/>
    <w:lvl w:ilvl="0" w:tplc="D4B833A6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bCs/>
        <w:i w:val="0"/>
        <w:i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D1664C"/>
    <w:multiLevelType w:val="hybridMultilevel"/>
    <w:tmpl w:val="3C5016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442137"/>
    <w:multiLevelType w:val="hybridMultilevel"/>
    <w:tmpl w:val="02E681C2"/>
    <w:lvl w:ilvl="0" w:tplc="436E43B2">
      <w:start w:val="1"/>
      <w:numFmt w:val="bullet"/>
      <w:lvlText w:val="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A85D4B"/>
    <w:multiLevelType w:val="hybridMultilevel"/>
    <w:tmpl w:val="7CC897F4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54FB6DFD"/>
    <w:multiLevelType w:val="multilevel"/>
    <w:tmpl w:val="4A0C3244"/>
    <w:lvl w:ilvl="0">
      <w:start w:val="1"/>
      <w:numFmt w:val="lowerLetter"/>
      <w:lvlText w:val="%1)"/>
      <w:lvlJc w:val="left"/>
      <w:pPr>
        <w:ind w:left="720" w:hanging="360"/>
      </w:pPr>
      <w:rPr>
        <w:rFonts w:ascii="Calibri" w:eastAsia="Lucida Sans Unicode" w:hAnsi="Calibri" w:cs="Calibri" w:hint="default"/>
        <w:kern w:val="2"/>
        <w:sz w:val="22"/>
      </w:rPr>
    </w:lvl>
    <w:lvl w:ilvl="1">
      <w:start w:val="1"/>
      <w:numFmt w:val="decimal"/>
      <w:lvlText w:val="%2"/>
      <w:lvlJc w:val="left"/>
      <w:pPr>
        <w:ind w:left="0" w:firstLine="0"/>
      </w:pPr>
    </w:lvl>
    <w:lvl w:ilvl="2">
      <w:start w:val="1"/>
      <w:numFmt w:val="decimal"/>
      <w:lvlText w:val="%3"/>
      <w:lvlJc w:val="left"/>
      <w:pPr>
        <w:ind w:left="0" w:firstLine="0"/>
      </w:pPr>
    </w:lvl>
    <w:lvl w:ilvl="3">
      <w:start w:val="1"/>
      <w:numFmt w:val="decimal"/>
      <w:lvlText w:val="%4"/>
      <w:lvlJc w:val="left"/>
      <w:pPr>
        <w:ind w:left="0" w:firstLine="0"/>
      </w:pPr>
    </w:lvl>
    <w:lvl w:ilvl="4">
      <w:start w:val="1"/>
      <w:numFmt w:val="decimal"/>
      <w:lvlText w:val="%5"/>
      <w:lvlJc w:val="left"/>
      <w:pPr>
        <w:ind w:left="0" w:firstLine="0"/>
      </w:pPr>
    </w:lvl>
    <w:lvl w:ilvl="5">
      <w:start w:val="1"/>
      <w:numFmt w:val="decimal"/>
      <w:lvlText w:val="%6"/>
      <w:lvlJc w:val="left"/>
      <w:pPr>
        <w:ind w:left="0" w:firstLine="0"/>
      </w:pPr>
    </w:lvl>
    <w:lvl w:ilvl="6">
      <w:start w:val="1"/>
      <w:numFmt w:val="decimal"/>
      <w:lvlText w:val="%7"/>
      <w:lvlJc w:val="left"/>
      <w:pPr>
        <w:ind w:left="0" w:firstLine="0"/>
      </w:pPr>
    </w:lvl>
    <w:lvl w:ilvl="7">
      <w:start w:val="1"/>
      <w:numFmt w:val="decimal"/>
      <w:lvlText w:val="%8"/>
      <w:lvlJc w:val="left"/>
      <w:pPr>
        <w:ind w:left="0" w:firstLine="0"/>
      </w:pPr>
    </w:lvl>
    <w:lvl w:ilvl="8">
      <w:start w:val="1"/>
      <w:numFmt w:val="decimal"/>
      <w:lvlText w:val="%9"/>
      <w:lvlJc w:val="left"/>
      <w:pPr>
        <w:ind w:left="0" w:firstLine="0"/>
      </w:pPr>
    </w:lvl>
  </w:abstractNum>
  <w:abstractNum w:abstractNumId="10" w15:restartNumberingAfterBreak="0">
    <w:nsid w:val="6F7364E4"/>
    <w:multiLevelType w:val="multilevel"/>
    <w:tmpl w:val="AB58CEF8"/>
    <w:lvl w:ilvl="0">
      <w:start w:val="1"/>
      <w:numFmt w:val="bullet"/>
      <w:lvlText w:val=""/>
      <w:lvlJc w:val="left"/>
      <w:pPr>
        <w:ind w:left="720" w:hanging="360"/>
      </w:pPr>
      <w:rPr>
        <w:rFonts w:ascii="Symbol" w:hAnsi="Symbol" w:cs="Symbol" w:hint="default"/>
        <w:kern w:val="2"/>
        <w:sz w:val="22"/>
        <w:szCs w:val="24"/>
      </w:rPr>
    </w:lvl>
    <w:lvl w:ilvl="1">
      <w:start w:val="1"/>
      <w:numFmt w:val="decimal"/>
      <w:lvlText w:val="%2"/>
      <w:lvlJc w:val="left"/>
      <w:pPr>
        <w:ind w:left="0" w:firstLine="0"/>
      </w:pPr>
    </w:lvl>
    <w:lvl w:ilvl="2">
      <w:start w:val="1"/>
      <w:numFmt w:val="decimal"/>
      <w:lvlText w:val="%3"/>
      <w:lvlJc w:val="left"/>
      <w:pPr>
        <w:ind w:left="0" w:firstLine="0"/>
      </w:pPr>
    </w:lvl>
    <w:lvl w:ilvl="3">
      <w:start w:val="1"/>
      <w:numFmt w:val="decimal"/>
      <w:lvlText w:val="%4"/>
      <w:lvlJc w:val="left"/>
      <w:pPr>
        <w:ind w:left="0" w:firstLine="0"/>
      </w:pPr>
    </w:lvl>
    <w:lvl w:ilvl="4">
      <w:start w:val="1"/>
      <w:numFmt w:val="decimal"/>
      <w:lvlText w:val="%5"/>
      <w:lvlJc w:val="left"/>
      <w:pPr>
        <w:ind w:left="0" w:firstLine="0"/>
      </w:pPr>
    </w:lvl>
    <w:lvl w:ilvl="5">
      <w:start w:val="1"/>
      <w:numFmt w:val="decimal"/>
      <w:lvlText w:val="%6"/>
      <w:lvlJc w:val="left"/>
      <w:pPr>
        <w:ind w:left="0" w:firstLine="0"/>
      </w:pPr>
    </w:lvl>
    <w:lvl w:ilvl="6">
      <w:start w:val="1"/>
      <w:numFmt w:val="decimal"/>
      <w:lvlText w:val="%7"/>
      <w:lvlJc w:val="left"/>
      <w:pPr>
        <w:ind w:left="0" w:firstLine="0"/>
      </w:pPr>
    </w:lvl>
    <w:lvl w:ilvl="7">
      <w:start w:val="1"/>
      <w:numFmt w:val="decimal"/>
      <w:lvlText w:val="%8"/>
      <w:lvlJc w:val="left"/>
      <w:pPr>
        <w:ind w:left="0" w:firstLine="0"/>
      </w:pPr>
    </w:lvl>
    <w:lvl w:ilvl="8">
      <w:start w:val="1"/>
      <w:numFmt w:val="decimal"/>
      <w:lvlText w:val="%9"/>
      <w:lvlJc w:val="left"/>
      <w:pPr>
        <w:ind w:left="0" w:firstLine="0"/>
      </w:pPr>
    </w:lvl>
  </w:abstractNum>
  <w:num w:numId="1" w16cid:durableId="1048145054">
    <w:abstractNumId w:val="0"/>
  </w:num>
  <w:num w:numId="2" w16cid:durableId="634289042">
    <w:abstractNumId w:val="1"/>
  </w:num>
  <w:num w:numId="3" w16cid:durableId="1144734261">
    <w:abstractNumId w:val="2"/>
  </w:num>
  <w:num w:numId="4" w16cid:durableId="851650672">
    <w:abstractNumId w:val="3"/>
  </w:num>
  <w:num w:numId="5" w16cid:durableId="443766995">
    <w:abstractNumId w:val="4"/>
  </w:num>
  <w:num w:numId="6" w16cid:durableId="1482188926">
    <w:abstractNumId w:val="6"/>
  </w:num>
  <w:num w:numId="7" w16cid:durableId="1211041314">
    <w:abstractNumId w:val="7"/>
  </w:num>
  <w:num w:numId="8" w16cid:durableId="972566754">
    <w:abstractNumId w:val="5"/>
  </w:num>
  <w:num w:numId="9" w16cid:durableId="174074512">
    <w:abstractNumId w:val="10"/>
  </w:num>
  <w:num w:numId="10" w16cid:durableId="1025787183">
    <w:abstractNumId w:val="9"/>
  </w:num>
  <w:num w:numId="11" w16cid:durableId="34224448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DD3"/>
    <w:rsid w:val="00025C8E"/>
    <w:rsid w:val="00026246"/>
    <w:rsid w:val="00027450"/>
    <w:rsid w:val="000819E2"/>
    <w:rsid w:val="000A492B"/>
    <w:rsid w:val="000C5730"/>
    <w:rsid w:val="000E0F8C"/>
    <w:rsid w:val="000E1390"/>
    <w:rsid w:val="000E5C45"/>
    <w:rsid w:val="00104CB3"/>
    <w:rsid w:val="00115ADF"/>
    <w:rsid w:val="00224608"/>
    <w:rsid w:val="00247E7E"/>
    <w:rsid w:val="00294101"/>
    <w:rsid w:val="002B7575"/>
    <w:rsid w:val="003367E5"/>
    <w:rsid w:val="00344B7D"/>
    <w:rsid w:val="00370B98"/>
    <w:rsid w:val="003A2064"/>
    <w:rsid w:val="003C683D"/>
    <w:rsid w:val="003E0D30"/>
    <w:rsid w:val="00441F29"/>
    <w:rsid w:val="0045182A"/>
    <w:rsid w:val="004743EE"/>
    <w:rsid w:val="004B5460"/>
    <w:rsid w:val="004E7207"/>
    <w:rsid w:val="00520EE2"/>
    <w:rsid w:val="00525625"/>
    <w:rsid w:val="00572DD3"/>
    <w:rsid w:val="00594267"/>
    <w:rsid w:val="005C273E"/>
    <w:rsid w:val="0062526F"/>
    <w:rsid w:val="00635780"/>
    <w:rsid w:val="006C6894"/>
    <w:rsid w:val="006D6D8D"/>
    <w:rsid w:val="007666C7"/>
    <w:rsid w:val="00812E19"/>
    <w:rsid w:val="0086437D"/>
    <w:rsid w:val="00867AE3"/>
    <w:rsid w:val="008D4A50"/>
    <w:rsid w:val="0094092A"/>
    <w:rsid w:val="0096019B"/>
    <w:rsid w:val="00960CD0"/>
    <w:rsid w:val="00992BBD"/>
    <w:rsid w:val="00A546CE"/>
    <w:rsid w:val="00A60B72"/>
    <w:rsid w:val="00A74BDE"/>
    <w:rsid w:val="00B15FAF"/>
    <w:rsid w:val="00B54B97"/>
    <w:rsid w:val="00B64E26"/>
    <w:rsid w:val="00C349C6"/>
    <w:rsid w:val="00C573E3"/>
    <w:rsid w:val="00CE04B0"/>
    <w:rsid w:val="00D034D2"/>
    <w:rsid w:val="00D448E5"/>
    <w:rsid w:val="00D633FA"/>
    <w:rsid w:val="00D67ABA"/>
    <w:rsid w:val="00D75DF6"/>
    <w:rsid w:val="00D85C7F"/>
    <w:rsid w:val="00DE0776"/>
    <w:rsid w:val="00DE184B"/>
    <w:rsid w:val="00DE21A2"/>
    <w:rsid w:val="00DE5DE9"/>
    <w:rsid w:val="00E32405"/>
    <w:rsid w:val="00E51306"/>
    <w:rsid w:val="00E618EA"/>
    <w:rsid w:val="00E84964"/>
    <w:rsid w:val="00EB71C6"/>
    <w:rsid w:val="00EF10B4"/>
    <w:rsid w:val="00F0651E"/>
    <w:rsid w:val="00F135D3"/>
    <w:rsid w:val="00F14E58"/>
    <w:rsid w:val="00F4797E"/>
    <w:rsid w:val="00F62EC7"/>
    <w:rsid w:val="00FD28FE"/>
    <w:rsid w:val="00FF7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13839E"/>
  <w15:chartTrackingRefBased/>
  <w15:docId w15:val="{A628082E-32F0-4A72-8390-C5B332447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2DD3"/>
    <w:pPr>
      <w:suppressAutoHyphens/>
      <w:spacing w:after="0" w:line="240" w:lineRule="auto"/>
    </w:pPr>
    <w:rPr>
      <w:rFonts w:ascii="Cambria" w:eastAsia="Cambria" w:hAnsi="Cambria" w:cs="Cambria"/>
      <w:kern w:val="0"/>
      <w:sz w:val="24"/>
      <w:szCs w:val="24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72DD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72D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2DD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72DD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72DD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72DD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72DD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72DD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72DD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72DD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72DD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72DD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72DD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72DD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72DD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72DD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72DD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72DD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72DD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72D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72DD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72D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72DD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72DD3"/>
    <w:rPr>
      <w:i/>
      <w:iCs/>
      <w:color w:val="404040" w:themeColor="text1" w:themeTint="BF"/>
    </w:rPr>
  </w:style>
  <w:style w:type="paragraph" w:styleId="Akapitzlist">
    <w:name w:val="List Paragraph"/>
    <w:aliases w:val="A_wyliczenie,K-P_odwolanie,Akapit z listą5,maz_wyliczenie,opis dzialania,Akapit z listą2,L1,Numerowanie,2 heading,Nagłowek 3,Preambuła,Akapit z listą BS,Dot pt,F5 List Paragraph,Recommendation,List Paragraph11,lp1,Akapit z listą 1,CW_List"/>
    <w:basedOn w:val="Normalny"/>
    <w:link w:val="AkapitzlistZnak"/>
    <w:uiPriority w:val="34"/>
    <w:qFormat/>
    <w:rsid w:val="00572DD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72DD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72DD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72DD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72DD3"/>
    <w:rPr>
      <w:b/>
      <w:bCs/>
      <w:smallCaps/>
      <w:color w:val="0F4761" w:themeColor="accent1" w:themeShade="BF"/>
      <w:spacing w:val="5"/>
    </w:rPr>
  </w:style>
  <w:style w:type="character" w:customStyle="1" w:styleId="Znakiprzypiswdolnych">
    <w:name w:val="Znaki przypisów dolnych"/>
    <w:qFormat/>
    <w:rsid w:val="00572DD3"/>
    <w:rPr>
      <w:vertAlign w:val="superscript"/>
    </w:rPr>
  </w:style>
  <w:style w:type="character" w:styleId="Odwoanieprzypisudolnego">
    <w:name w:val="footnote reference"/>
    <w:uiPriority w:val="99"/>
    <w:rsid w:val="00572DD3"/>
    <w:rPr>
      <w:vertAlign w:val="superscript"/>
    </w:rPr>
  </w:style>
  <w:style w:type="paragraph" w:customStyle="1" w:styleId="Nagwek20">
    <w:name w:val="Nagłówek2"/>
    <w:basedOn w:val="Normalny"/>
    <w:next w:val="Tekstpodstawowy"/>
    <w:rsid w:val="00572DD3"/>
    <w:pPr>
      <w:jc w:val="center"/>
    </w:pPr>
    <w:rPr>
      <w:sz w:val="28"/>
      <w:szCs w:val="28"/>
    </w:rPr>
  </w:style>
  <w:style w:type="paragraph" w:styleId="Nagwek">
    <w:name w:val="header"/>
    <w:basedOn w:val="Normalny"/>
    <w:link w:val="NagwekZnak"/>
    <w:uiPriority w:val="99"/>
    <w:rsid w:val="00572DD3"/>
  </w:style>
  <w:style w:type="character" w:customStyle="1" w:styleId="NagwekZnak">
    <w:name w:val="Nagłówek Znak"/>
    <w:basedOn w:val="Domylnaczcionkaakapitu"/>
    <w:link w:val="Nagwek"/>
    <w:uiPriority w:val="99"/>
    <w:rsid w:val="00572DD3"/>
    <w:rPr>
      <w:rFonts w:ascii="Cambria" w:eastAsia="Cambria" w:hAnsi="Cambria" w:cs="Cambria"/>
      <w:kern w:val="0"/>
      <w:sz w:val="24"/>
      <w:szCs w:val="24"/>
      <w:lang w:eastAsia="zh-CN"/>
      <w14:ligatures w14:val="none"/>
    </w:rPr>
  </w:style>
  <w:style w:type="paragraph" w:customStyle="1" w:styleId="Tekstpodstawowy23">
    <w:name w:val="Tekst podstawowy 23"/>
    <w:basedOn w:val="Normalny"/>
    <w:rsid w:val="00572DD3"/>
    <w:pPr>
      <w:spacing w:before="120"/>
      <w:jc w:val="both"/>
    </w:pPr>
    <w:rPr>
      <w:b/>
      <w:bCs/>
      <w:sz w:val="25"/>
      <w:szCs w:val="25"/>
    </w:rPr>
  </w:style>
  <w:style w:type="paragraph" w:customStyle="1" w:styleId="Zwykytekst2">
    <w:name w:val="Zwykły tekst2"/>
    <w:basedOn w:val="Normalny"/>
    <w:rsid w:val="00572DD3"/>
    <w:rPr>
      <w:rFonts w:ascii="Tahoma" w:hAnsi="Tahoma" w:cs="Tahoma"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572DD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72DD3"/>
    <w:rPr>
      <w:rFonts w:ascii="Cambria" w:eastAsia="Cambria" w:hAnsi="Cambria" w:cs="Cambria"/>
      <w:kern w:val="0"/>
      <w:sz w:val="20"/>
      <w:szCs w:val="20"/>
      <w:lang w:eastAsia="zh-CN"/>
      <w14:ligatures w14:val="none"/>
    </w:rPr>
  </w:style>
  <w:style w:type="paragraph" w:customStyle="1" w:styleId="Zwykytekst1">
    <w:name w:val="Zwykły tekst1"/>
    <w:basedOn w:val="Normalny"/>
    <w:rsid w:val="00572DD3"/>
    <w:rPr>
      <w:rFonts w:ascii="Tahoma" w:hAnsi="Tahoma" w:cs="Tahoma"/>
      <w:sz w:val="20"/>
      <w:szCs w:val="20"/>
    </w:rPr>
  </w:style>
  <w:style w:type="paragraph" w:customStyle="1" w:styleId="Default">
    <w:name w:val="Default"/>
    <w:rsid w:val="00572DD3"/>
    <w:pPr>
      <w:suppressAutoHyphens/>
      <w:autoSpaceDE w:val="0"/>
      <w:spacing w:after="0" w:line="240" w:lineRule="auto"/>
    </w:pPr>
    <w:rPr>
      <w:rFonts w:ascii="Arial Narrow" w:eastAsia="Symbol" w:hAnsi="Arial Narrow" w:cs="Arial Narrow"/>
      <w:color w:val="000000"/>
      <w:kern w:val="0"/>
      <w:sz w:val="24"/>
      <w:szCs w:val="24"/>
      <w:lang w:eastAsia="zh-CN"/>
      <w14:ligatures w14:val="none"/>
    </w:rPr>
  </w:style>
  <w:style w:type="paragraph" w:styleId="Bezodstpw">
    <w:name w:val="No Spacing"/>
    <w:link w:val="BezodstpwZnak"/>
    <w:uiPriority w:val="99"/>
    <w:qFormat/>
    <w:rsid w:val="00572DD3"/>
    <w:pPr>
      <w:suppressAutoHyphens/>
      <w:spacing w:after="0" w:line="240" w:lineRule="auto"/>
      <w:jc w:val="both"/>
    </w:pPr>
    <w:rPr>
      <w:rFonts w:ascii="Cambria" w:eastAsia="Cambria" w:hAnsi="Cambria" w:cs="Cambria"/>
      <w:kern w:val="0"/>
      <w:sz w:val="20"/>
      <w:szCs w:val="20"/>
      <w:lang w:eastAsia="zh-CN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72DD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72DD3"/>
    <w:rPr>
      <w:rFonts w:ascii="Cambria" w:eastAsia="Cambria" w:hAnsi="Cambria" w:cs="Cambria"/>
      <w:kern w:val="0"/>
      <w:sz w:val="24"/>
      <w:szCs w:val="24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72D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2DD3"/>
    <w:rPr>
      <w:rFonts w:ascii="Cambria" w:eastAsia="Cambria" w:hAnsi="Cambria" w:cs="Cambria"/>
      <w:kern w:val="0"/>
      <w:sz w:val="24"/>
      <w:szCs w:val="24"/>
      <w:lang w:eastAsia="zh-CN"/>
      <w14:ligatures w14:val="none"/>
    </w:rPr>
  </w:style>
  <w:style w:type="character" w:customStyle="1" w:styleId="markedcontent">
    <w:name w:val="markedcontent"/>
    <w:basedOn w:val="Domylnaczcionkaakapitu"/>
    <w:rsid w:val="006D6D8D"/>
  </w:style>
  <w:style w:type="character" w:customStyle="1" w:styleId="AkapitzlistZnak">
    <w:name w:val="Akapit z listą Znak"/>
    <w:aliases w:val="A_wyliczenie Znak,K-P_odwolanie Znak,Akapit z listą5 Znak,maz_wyliczenie Znak,opis dzialania Znak,Akapit z listą2 Znak,L1 Znak,Numerowanie Znak,2 heading Znak,Nagłowek 3 Znak,Preambuła Znak,Akapit z listą BS Znak,Dot pt Znak,lp1 Znak"/>
    <w:link w:val="Akapitzlist"/>
    <w:uiPriority w:val="99"/>
    <w:qFormat/>
    <w:locked/>
    <w:rsid w:val="006D6D8D"/>
    <w:rPr>
      <w:rFonts w:ascii="Cambria" w:eastAsia="Cambria" w:hAnsi="Cambria" w:cs="Cambria"/>
      <w:kern w:val="0"/>
      <w:sz w:val="24"/>
      <w:szCs w:val="24"/>
      <w:lang w:eastAsia="zh-CN"/>
      <w14:ligatures w14:val="none"/>
    </w:rPr>
  </w:style>
  <w:style w:type="character" w:customStyle="1" w:styleId="BezodstpwZnak">
    <w:name w:val="Bez odstępów Znak"/>
    <w:link w:val="Bezodstpw"/>
    <w:uiPriority w:val="99"/>
    <w:locked/>
    <w:rsid w:val="006D6D8D"/>
    <w:rPr>
      <w:rFonts w:ascii="Cambria" w:eastAsia="Cambria" w:hAnsi="Cambria" w:cs="Cambria"/>
      <w:kern w:val="0"/>
      <w:sz w:val="20"/>
      <w:szCs w:val="20"/>
      <w:lang w:eastAsia="zh-CN"/>
      <w14:ligatures w14:val="none"/>
    </w:rPr>
  </w:style>
  <w:style w:type="character" w:customStyle="1" w:styleId="Zakotwiczenieprzypisudolnego">
    <w:name w:val="Zakotwiczenie przypisu dolnego"/>
    <w:rsid w:val="005C273E"/>
    <w:rPr>
      <w:vertAlign w:val="superscript"/>
    </w:rPr>
  </w:style>
  <w:style w:type="character" w:customStyle="1" w:styleId="DeltaViewInsertion">
    <w:name w:val="DeltaView Insertion"/>
    <w:qFormat/>
    <w:rsid w:val="005C273E"/>
    <w:rPr>
      <w:b/>
      <w:i/>
      <w:spacing w:val="0"/>
    </w:rPr>
  </w:style>
  <w:style w:type="paragraph" w:styleId="Lista">
    <w:name w:val="List"/>
    <w:basedOn w:val="Normalny"/>
    <w:unhideWhenUsed/>
    <w:rsid w:val="00FD28FE"/>
    <w:pPr>
      <w:ind w:left="283" w:hanging="283"/>
    </w:pPr>
    <w:rPr>
      <w:rFonts w:ascii="Times New Roman" w:eastAsia="Times New Roman" w:hAnsi="Times New Roman" w:cs="Calibri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7666C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B64E26"/>
    <w:pPr>
      <w:spacing w:after="200"/>
    </w:pPr>
    <w:rPr>
      <w:i/>
      <w:iCs/>
      <w:color w:val="0E2841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7C003B-04A9-44B1-AEEB-E27C6017C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9</Pages>
  <Words>1621</Words>
  <Characters>9726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Antonina Janus</dc:creator>
  <cp:keywords/>
  <dc:description/>
  <cp:lastModifiedBy>Bernard Cieślak</cp:lastModifiedBy>
  <cp:revision>28</cp:revision>
  <dcterms:created xsi:type="dcterms:W3CDTF">2024-11-21T12:27:00Z</dcterms:created>
  <dcterms:modified xsi:type="dcterms:W3CDTF">2024-12-05T08:45:00Z</dcterms:modified>
</cp:coreProperties>
</file>